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90" w:type="dxa"/>
        <w:tblLook w:val="0600" w:firstRow="0" w:lastRow="0" w:firstColumn="0" w:lastColumn="0" w:noHBand="1" w:noVBand="1"/>
      </w:tblPr>
      <w:tblGrid>
        <w:gridCol w:w="10890"/>
      </w:tblGrid>
      <w:tr w:rsidR="009E2321" w:rsidRPr="009E2321" w14:paraId="76F5D4D3" w14:textId="77777777" w:rsidTr="00A37A5F">
        <w:trPr>
          <w:trHeight w:val="1080"/>
        </w:trPr>
        <w:tc>
          <w:tcPr>
            <w:tcW w:w="10890" w:type="dxa"/>
            <w:vAlign w:val="center"/>
          </w:tcPr>
          <w:p w14:paraId="261F73E7" w14:textId="59E87FC0" w:rsidR="00A37A5F" w:rsidRPr="009E2321" w:rsidRDefault="00A37A5F" w:rsidP="00E3286D">
            <w:pPr>
              <w:pStyle w:val="Title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42"/>
                <w:szCs w:val="42"/>
              </w:rPr>
              <w:t>New Client Registration Form</w:t>
            </w:r>
          </w:p>
        </w:tc>
      </w:tr>
    </w:tbl>
    <w:sdt>
      <w:sdtPr>
        <w:rPr>
          <w:rFonts w:ascii="Century Gothic" w:hAnsi="Century Gothic"/>
          <w:color w:val="262626" w:themeColor="text1" w:themeTint="D9"/>
          <w:sz w:val="24"/>
          <w:szCs w:val="24"/>
        </w:rPr>
        <w:id w:val="1493366786"/>
        <w:placeholder>
          <w:docPart w:val="CF7A37C4D6224098B15701AA896AFD41"/>
        </w:placeholder>
        <w:temporary/>
        <w:showingPlcHdr/>
        <w15:appearance w15:val="hidden"/>
      </w:sdtPr>
      <w:sdtContent>
        <w:p w14:paraId="2722A28E" w14:textId="77777777" w:rsidR="00E3286D" w:rsidRPr="009E2321" w:rsidRDefault="00FD35A6" w:rsidP="00FD35A6">
          <w:pPr>
            <w:pStyle w:val="Heading1"/>
            <w:rPr>
              <w:rFonts w:ascii="Century Gothic" w:hAnsi="Century Gothic"/>
              <w:color w:val="262626" w:themeColor="text1" w:themeTint="D9"/>
              <w:sz w:val="24"/>
              <w:szCs w:val="24"/>
            </w:rPr>
          </w:pPr>
          <w:r w:rsidRPr="009E2321"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t>Instructions</w:t>
          </w:r>
        </w:p>
      </w:sdtContent>
    </w:sdt>
    <w:p w14:paraId="76C2D92E" w14:textId="4107E4D3" w:rsidR="00FD35A6" w:rsidRPr="009E2321" w:rsidRDefault="00A37A5F" w:rsidP="00FD35A6">
      <w:pPr>
        <w:rPr>
          <w:rFonts w:ascii="Century Gothic" w:hAnsi="Century Gothic"/>
          <w:color w:val="262626" w:themeColor="text1" w:themeTint="D9"/>
          <w:sz w:val="24"/>
          <w:szCs w:val="24"/>
        </w:rPr>
      </w:pPr>
      <w:r w:rsidRPr="009E2321">
        <w:rPr>
          <w:rFonts w:ascii="Century Gothic" w:hAnsi="Century Gothic"/>
          <w:color w:val="262626" w:themeColor="text1" w:themeTint="D9"/>
          <w:sz w:val="24"/>
          <w:szCs w:val="24"/>
        </w:rPr>
        <w:t>Please provide the information (if applicable) given below</w:t>
      </w:r>
    </w:p>
    <w:p w14:paraId="2C12B15F" w14:textId="37DE8D02" w:rsidR="00FD35A6" w:rsidRPr="009E2321" w:rsidRDefault="00A37A5F" w:rsidP="00FD35A6">
      <w:pPr>
        <w:pStyle w:val="Heading1"/>
        <w:rPr>
          <w:rFonts w:ascii="Century Gothic" w:hAnsi="Century Gothic"/>
          <w:color w:val="262626" w:themeColor="text1" w:themeTint="D9"/>
          <w:sz w:val="24"/>
          <w:szCs w:val="24"/>
        </w:rPr>
      </w:pPr>
      <w:r w:rsidRPr="009E2321">
        <w:rPr>
          <w:rFonts w:ascii="Century Gothic" w:hAnsi="Century Gothic"/>
          <w:color w:val="262626" w:themeColor="text1" w:themeTint="D9"/>
          <w:sz w:val="24"/>
          <w:szCs w:val="24"/>
        </w:rPr>
        <w:t>Company Information</w:t>
      </w:r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</w:tblBorders>
        <w:tblLook w:val="0600" w:firstRow="0" w:lastRow="0" w:firstColumn="0" w:lastColumn="0" w:noHBand="1" w:noVBand="1"/>
      </w:tblPr>
      <w:tblGrid>
        <w:gridCol w:w="2696"/>
        <w:gridCol w:w="3064"/>
        <w:gridCol w:w="2610"/>
        <w:gridCol w:w="2420"/>
      </w:tblGrid>
      <w:tr w:rsidR="009E2321" w:rsidRPr="009E2321" w14:paraId="2D851CC4" w14:textId="77777777" w:rsidTr="00687CFB">
        <w:trPr>
          <w:trHeight w:val="544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1493136592"/>
            <w:placeholder>
              <w:docPart w:val="F3046F33665C49E3A15D021FFFAFD661"/>
            </w:placeholder>
            <w:temporary/>
            <w:showingPlcHdr/>
            <w15:appearance w15:val="hidden"/>
          </w:sdtPr>
          <w:sdtContent>
            <w:tc>
              <w:tcPr>
                <w:tcW w:w="2696" w:type="dxa"/>
                <w:vMerge w:val="restart"/>
              </w:tcPr>
              <w:p w14:paraId="642B667F" w14:textId="77777777" w:rsidR="00687CFB" w:rsidRPr="009E2321" w:rsidRDefault="00687CFB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Business Name</w:t>
                </w:r>
              </w:p>
            </w:tc>
          </w:sdtContent>
        </w:sdt>
        <w:tc>
          <w:tcPr>
            <w:tcW w:w="3064" w:type="dxa"/>
            <w:shd w:val="clear" w:color="auto" w:fill="FFFFFF" w:themeFill="background1"/>
          </w:tcPr>
          <w:p w14:paraId="7007FFEF" w14:textId="77777777" w:rsidR="00687CFB" w:rsidRPr="009E2321" w:rsidRDefault="00687CFB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12430037"/>
            <w:placeholder>
              <w:docPart w:val="8F612D890C8A4E0E98B21A7186BF10D9"/>
            </w:placeholder>
            <w:temporary/>
            <w:showingPlcHdr/>
            <w15:appearance w15:val="hidden"/>
          </w:sdtPr>
          <w:sdtContent>
            <w:tc>
              <w:tcPr>
                <w:tcW w:w="2610" w:type="dxa"/>
                <w:vMerge w:val="restart"/>
              </w:tcPr>
              <w:p w14:paraId="7DF25FF1" w14:textId="77777777" w:rsidR="00687CFB" w:rsidRPr="009E2321" w:rsidRDefault="00687CFB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 xml:space="preserve">Street Address </w:t>
                </w:r>
              </w:p>
              <w:p w14:paraId="5657A4F3" w14:textId="77777777" w:rsidR="00687CFB" w:rsidRPr="009E2321" w:rsidRDefault="00687CFB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 xml:space="preserve">Including City, State, </w:t>
                </w:r>
              </w:p>
              <w:p w14:paraId="7B5FD69D" w14:textId="055E5E58" w:rsidR="00687CFB" w:rsidRPr="009E2321" w:rsidRDefault="00687CFB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and ZIP Code</w:t>
                </w:r>
              </w:p>
            </w:tc>
          </w:sdtContent>
        </w:sdt>
        <w:tc>
          <w:tcPr>
            <w:tcW w:w="2420" w:type="dxa"/>
            <w:vMerge w:val="restart"/>
            <w:shd w:val="clear" w:color="auto" w:fill="FFFFFF" w:themeFill="background1"/>
          </w:tcPr>
          <w:p w14:paraId="26B94B29" w14:textId="77777777" w:rsidR="00687CFB" w:rsidRPr="009E2321" w:rsidRDefault="00687CFB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1D112D38" w14:textId="77777777" w:rsidTr="00687CFB">
        <w:trPr>
          <w:trHeight w:val="544"/>
        </w:trPr>
        <w:tc>
          <w:tcPr>
            <w:tcW w:w="2696" w:type="dxa"/>
            <w:vMerge/>
          </w:tcPr>
          <w:p w14:paraId="66AD5FDF" w14:textId="77777777" w:rsidR="00687CFB" w:rsidRPr="009E2321" w:rsidRDefault="00687CFB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064" w:type="dxa"/>
          </w:tcPr>
          <w:p w14:paraId="2443D198" w14:textId="77777777" w:rsidR="00687CFB" w:rsidRPr="009E2321" w:rsidRDefault="00687CFB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14:paraId="58CC770E" w14:textId="77777777" w:rsidR="00687CFB" w:rsidRPr="009E2321" w:rsidRDefault="00687CFB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20" w:type="dxa"/>
            <w:vMerge/>
            <w:shd w:val="clear" w:color="auto" w:fill="FFFFFF" w:themeFill="background1"/>
          </w:tcPr>
          <w:p w14:paraId="37002ED3" w14:textId="77777777" w:rsidR="00687CFB" w:rsidRPr="009E2321" w:rsidRDefault="00687CFB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2D42163F" w14:textId="77777777" w:rsidTr="00687CFB"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886532508"/>
            <w:placeholder>
              <w:docPart w:val="09A5A4CA18604753A12CF5812210F514"/>
            </w:placeholder>
            <w:temporary/>
            <w:showingPlcHdr/>
            <w15:appearance w15:val="hidden"/>
          </w:sdtPr>
          <w:sdtContent>
            <w:tc>
              <w:tcPr>
                <w:tcW w:w="2696" w:type="dxa"/>
              </w:tcPr>
              <w:p w14:paraId="37008BA5" w14:textId="15CACD75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Telephone</w:t>
                </w:r>
              </w:p>
            </w:tc>
          </w:sdtContent>
        </w:sdt>
        <w:tc>
          <w:tcPr>
            <w:tcW w:w="3064" w:type="dxa"/>
            <w:shd w:val="clear" w:color="auto" w:fill="FFFFFF" w:themeFill="background1"/>
          </w:tcPr>
          <w:p w14:paraId="2AFA0BAA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810097148"/>
            <w:placeholder>
              <w:docPart w:val="6E69E5DFE59545268DB6A3605CA84DF1"/>
            </w:placeholder>
            <w:temporary/>
            <w:showingPlcHdr/>
            <w15:appearance w15:val="hidden"/>
          </w:sdtPr>
          <w:sdtContent>
            <w:tc>
              <w:tcPr>
                <w:tcW w:w="2610" w:type="dxa"/>
              </w:tcPr>
              <w:p w14:paraId="559E409D" w14:textId="0B8E1465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Fax</w:t>
                </w:r>
              </w:p>
            </w:tc>
          </w:sdtContent>
        </w:sdt>
        <w:tc>
          <w:tcPr>
            <w:tcW w:w="2420" w:type="dxa"/>
            <w:shd w:val="clear" w:color="auto" w:fill="FFFFFF" w:themeFill="background1"/>
          </w:tcPr>
          <w:p w14:paraId="3321A84B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2A3DCD28" w14:textId="77777777" w:rsidTr="00687CFB"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582024383"/>
            <w:placeholder>
              <w:docPart w:val="C737358830164A0EB54E61FA2A5F818A"/>
            </w:placeholder>
            <w:temporary/>
            <w:showingPlcHdr/>
            <w15:appearance w15:val="hidden"/>
          </w:sdtPr>
          <w:sdtContent>
            <w:tc>
              <w:tcPr>
                <w:tcW w:w="2696" w:type="dxa"/>
              </w:tcPr>
              <w:p w14:paraId="5B5C2FEC" w14:textId="051515CA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Office Email Address</w:t>
                </w:r>
              </w:p>
            </w:tc>
          </w:sdtContent>
        </w:sdt>
        <w:tc>
          <w:tcPr>
            <w:tcW w:w="3064" w:type="dxa"/>
            <w:shd w:val="clear" w:color="auto" w:fill="FFFFFF" w:themeFill="background1"/>
          </w:tcPr>
          <w:p w14:paraId="7AA7640C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2B60F1C" w14:textId="6B9E719C" w:rsidR="00FD35A6" w:rsidRPr="009E2321" w:rsidRDefault="00A37A5F" w:rsidP="00FD35A6">
            <w:pPr>
              <w:pStyle w:val="Labels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Website</w:t>
            </w:r>
          </w:p>
        </w:tc>
        <w:tc>
          <w:tcPr>
            <w:tcW w:w="2420" w:type="dxa"/>
            <w:shd w:val="clear" w:color="auto" w:fill="FFFFFF" w:themeFill="background1"/>
          </w:tcPr>
          <w:p w14:paraId="1D6E4445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36BA6C78" w14:textId="77777777" w:rsidTr="00687CFB"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738240193"/>
            <w:placeholder>
              <w:docPart w:val="224AF95A07BD4275AC5D626632C2063C"/>
            </w:placeholder>
            <w:temporary/>
            <w:showingPlcHdr/>
            <w15:appearance w15:val="hidden"/>
          </w:sdtPr>
          <w:sdtContent>
            <w:tc>
              <w:tcPr>
                <w:tcW w:w="2696" w:type="dxa"/>
              </w:tcPr>
              <w:p w14:paraId="1FF449F4" w14:textId="6A29D9EE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Billing Tax ID</w:t>
                </w:r>
              </w:p>
            </w:tc>
          </w:sdtContent>
        </w:sdt>
        <w:tc>
          <w:tcPr>
            <w:tcW w:w="3064" w:type="dxa"/>
            <w:shd w:val="clear" w:color="auto" w:fill="FFFFFF" w:themeFill="background1"/>
          </w:tcPr>
          <w:p w14:paraId="79C5E7FC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71100337"/>
            <w:placeholder>
              <w:docPart w:val="15EEA7B646824B54BAE29E29A6F775ED"/>
            </w:placeholder>
            <w:temporary/>
            <w:showingPlcHdr/>
            <w15:appearance w15:val="hidden"/>
          </w:sdtPr>
          <w:sdtContent>
            <w:tc>
              <w:tcPr>
                <w:tcW w:w="2610" w:type="dxa"/>
              </w:tcPr>
              <w:p w14:paraId="3861A04A" w14:textId="475EB038" w:rsidR="00FD35A6" w:rsidRPr="009E2321" w:rsidRDefault="00FD35A6" w:rsidP="00FD35A6">
                <w:pPr>
                  <w:pStyle w:val="Labels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National Provider Identification (NPI) Number Type 2</w:t>
                </w:r>
              </w:p>
            </w:tc>
          </w:sdtContent>
        </w:sdt>
        <w:tc>
          <w:tcPr>
            <w:tcW w:w="2420" w:type="dxa"/>
            <w:shd w:val="clear" w:color="auto" w:fill="FFFFFF" w:themeFill="background1"/>
          </w:tcPr>
          <w:p w14:paraId="144F0689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28E00200" w14:textId="77777777" w:rsidR="00FD35A6" w:rsidRPr="009E2321" w:rsidRDefault="00FD35A6" w:rsidP="00FD35A6">
      <w:pPr>
        <w:rPr>
          <w:rFonts w:ascii="Century Gothic" w:hAnsi="Century Gothic"/>
          <w:color w:val="262626" w:themeColor="text1" w:themeTint="D9"/>
          <w:sz w:val="24"/>
          <w:szCs w:val="24"/>
        </w:rPr>
      </w:pPr>
    </w:p>
    <w:tbl>
      <w:tblPr>
        <w:tblStyle w:val="OfficeHours"/>
        <w:tblW w:w="1079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620" w:firstRow="1" w:lastRow="0" w:firstColumn="0" w:lastColumn="0" w:noHBand="1" w:noVBand="1"/>
      </w:tblPr>
      <w:tblGrid>
        <w:gridCol w:w="2160"/>
        <w:gridCol w:w="2605"/>
        <w:gridCol w:w="452"/>
        <w:gridCol w:w="5578"/>
      </w:tblGrid>
      <w:tr w:rsidR="009E2321" w:rsidRPr="009E2321" w14:paraId="07C1C60B" w14:textId="77777777" w:rsidTr="009E23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sdt>
          <w:sdtPr>
            <w:rPr>
              <w:rStyle w:val="Emphasis"/>
              <w:rFonts w:ascii="Century Gothic" w:hAnsi="Century Gothic"/>
              <w:color w:val="262626" w:themeColor="text1" w:themeTint="D9"/>
              <w:sz w:val="24"/>
              <w:szCs w:val="24"/>
            </w:rPr>
            <w:id w:val="-1895951436"/>
            <w:placeholder>
              <w:docPart w:val="B6D89CD979F440F99767E3F7F4AE3933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</w:tcPr>
              <w:p w14:paraId="34B97BA3" w14:textId="77777777" w:rsidR="00FD35A6" w:rsidRPr="009E2321" w:rsidRDefault="00687CFB" w:rsidP="00FA3EB3">
                <w:pPr>
                  <w:rPr>
                    <w:rStyle w:val="Emphasis"/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Style w:val="Emphasis"/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Office Hours</w:t>
                </w:r>
              </w:p>
            </w:tc>
          </w:sdtContent>
        </w:sdt>
        <w:tc>
          <w:tcPr>
            <w:tcW w:w="2605" w:type="dxa"/>
          </w:tcPr>
          <w:p w14:paraId="4AC8FA8D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2" w:type="dxa"/>
          </w:tcPr>
          <w:p w14:paraId="1B40C100" w14:textId="77777777" w:rsidR="00FD35A6" w:rsidRPr="009E2321" w:rsidRDefault="00FD35A6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78" w:type="dxa"/>
          </w:tcPr>
          <w:p w14:paraId="1E38E54F" w14:textId="20EA18E0" w:rsidR="00FD35A6" w:rsidRPr="009E2321" w:rsidRDefault="00A37A5F" w:rsidP="005F79A4">
            <w:pPr>
              <w:jc w:val="left"/>
              <w:rPr>
                <w:rStyle w:val="Emphasis"/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Style w:val="Emphasis"/>
                <w:rFonts w:ascii="Century Gothic" w:hAnsi="Century Gothic"/>
                <w:color w:val="262626" w:themeColor="text1" w:themeTint="D9"/>
                <w:sz w:val="24"/>
                <w:szCs w:val="24"/>
              </w:rPr>
              <w:t>Nature of operations</w:t>
            </w:r>
          </w:p>
        </w:tc>
      </w:tr>
      <w:tr w:rsidR="009E2321" w:rsidRPr="009E2321" w14:paraId="78B00EF7" w14:textId="77777777" w:rsidTr="005F79A4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695137736"/>
            <w:placeholder>
              <w:docPart w:val="4E6F3020E295467795F2314D073CDCD6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2FD74C45" w14:textId="77777777" w:rsidR="00FD35A6" w:rsidRPr="009E2321" w:rsidRDefault="00687CFB" w:rsidP="00232876">
                <w:pPr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Monday</w:t>
                </w:r>
              </w:p>
            </w:tc>
          </w:sdtContent>
        </w:sdt>
        <w:tc>
          <w:tcPr>
            <w:tcW w:w="2605" w:type="dxa"/>
            <w:shd w:val="clear" w:color="auto" w:fill="FFFFFF" w:themeFill="background1"/>
            <w:vAlign w:val="center"/>
          </w:tcPr>
          <w:p w14:paraId="7195B659" w14:textId="77777777" w:rsidR="00FD35A6" w:rsidRPr="009E2321" w:rsidRDefault="00FD35A6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178178E2" w14:textId="77777777" w:rsidR="00FD35A6" w:rsidRPr="009E2321" w:rsidRDefault="00FD35A6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78" w:type="dxa"/>
            <w:shd w:val="clear" w:color="auto" w:fill="FFFFFF" w:themeFill="background1"/>
            <w:vAlign w:val="center"/>
          </w:tcPr>
          <w:p w14:paraId="5D073604" w14:textId="7C011EFB" w:rsidR="00FD35A6" w:rsidRPr="009E2321" w:rsidRDefault="00A37A5F" w:rsidP="005F79A4">
            <w:pPr>
              <w:pStyle w:val="ListParagraph"/>
              <w:numPr>
                <w:ilvl w:val="0"/>
                <w:numId w:val="3"/>
              </w:numPr>
              <w:rPr>
                <w:rFonts w:ascii="Century Gothic" w:hAnsi="Century Gothic"/>
                <w:color w:val="262626" w:themeColor="text1" w:themeTint="D9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</w:rPr>
              <w:t>Airline 2. Charter 3. Agents</w:t>
            </w:r>
          </w:p>
        </w:tc>
      </w:tr>
      <w:tr w:rsidR="009E2321" w:rsidRPr="009E2321" w14:paraId="3B43C227" w14:textId="77777777" w:rsidTr="005F79A4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1509095954"/>
            <w:placeholder>
              <w:docPart w:val="C23EE40528254446A97C0BF00B7102A2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62263B26" w14:textId="77777777" w:rsidR="00687CFB" w:rsidRPr="009E2321" w:rsidRDefault="00687CFB" w:rsidP="00232876">
                <w:pPr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Tuesday</w:t>
                </w:r>
              </w:p>
            </w:tc>
          </w:sdtContent>
        </w:sdt>
        <w:tc>
          <w:tcPr>
            <w:tcW w:w="2605" w:type="dxa"/>
            <w:shd w:val="clear" w:color="auto" w:fill="FFFFFF" w:themeFill="background1"/>
            <w:vAlign w:val="center"/>
          </w:tcPr>
          <w:p w14:paraId="6FB80FEC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0347B8E4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78" w:type="dxa"/>
            <w:shd w:val="clear" w:color="auto" w:fill="FFFFFF" w:themeFill="background1"/>
            <w:vAlign w:val="center"/>
          </w:tcPr>
          <w:p w14:paraId="718CA285" w14:textId="687417F2" w:rsidR="00687CFB" w:rsidRPr="009E2321" w:rsidRDefault="005F79A4" w:rsidP="005F79A4">
            <w:pPr>
              <w:rPr>
                <w:rFonts w:ascii="Century Gothic" w:hAnsi="Century Gothic"/>
                <w:b/>
                <w:bCs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Style w:val="Emphasis"/>
                <w:rFonts w:ascii="Century Gothic" w:hAnsi="Century Gothic"/>
                <w:b/>
                <w:bCs/>
                <w:color w:val="262626" w:themeColor="text1" w:themeTint="D9"/>
                <w:sz w:val="24"/>
                <w:szCs w:val="24"/>
              </w:rPr>
              <w:t>Business owner</w:t>
            </w:r>
          </w:p>
        </w:tc>
      </w:tr>
      <w:tr w:rsidR="009E2321" w:rsidRPr="009E2321" w14:paraId="09C65A59" w14:textId="77777777" w:rsidTr="005F79A4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73352328"/>
            <w:placeholder>
              <w:docPart w:val="ED451870A9A34746B1E8FF59ADD85ACB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6E9B5F49" w14:textId="77777777" w:rsidR="00687CFB" w:rsidRPr="009E2321" w:rsidRDefault="00687CFB" w:rsidP="00232876">
                <w:pPr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Wednesday</w:t>
                </w:r>
              </w:p>
            </w:tc>
          </w:sdtContent>
        </w:sdt>
        <w:tc>
          <w:tcPr>
            <w:tcW w:w="2605" w:type="dxa"/>
            <w:shd w:val="clear" w:color="auto" w:fill="FFFFFF" w:themeFill="background1"/>
            <w:vAlign w:val="center"/>
          </w:tcPr>
          <w:p w14:paraId="59A3706D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6E1CE32E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78" w:type="dxa"/>
            <w:shd w:val="clear" w:color="auto" w:fill="FFFFFF" w:themeFill="background1"/>
            <w:vAlign w:val="center"/>
          </w:tcPr>
          <w:p w14:paraId="654456E4" w14:textId="166939F1" w:rsidR="00687CFB" w:rsidRPr="009E2321" w:rsidRDefault="005F79A4" w:rsidP="005F79A4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Mr./Ms. [First =Last Name]</w:t>
            </w:r>
          </w:p>
        </w:tc>
      </w:tr>
      <w:tr w:rsidR="009E2321" w:rsidRPr="009E2321" w14:paraId="0E8D14D3" w14:textId="77777777" w:rsidTr="005F79A4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344141292"/>
            <w:placeholder>
              <w:docPart w:val="714AA8474BA84DB992ACF1E7A66FDDEC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0AD18BA1" w14:textId="77777777" w:rsidR="00687CFB" w:rsidRPr="009E2321" w:rsidRDefault="00687CFB" w:rsidP="00232876">
                <w:pPr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Thursday</w:t>
                </w:r>
              </w:p>
            </w:tc>
          </w:sdtContent>
        </w:sdt>
        <w:tc>
          <w:tcPr>
            <w:tcW w:w="2605" w:type="dxa"/>
            <w:shd w:val="clear" w:color="auto" w:fill="FFFFFF" w:themeFill="background1"/>
            <w:vAlign w:val="center"/>
          </w:tcPr>
          <w:p w14:paraId="23E64807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5465F248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78" w:type="dxa"/>
            <w:shd w:val="clear" w:color="auto" w:fill="FFFFFF" w:themeFill="background1"/>
            <w:vAlign w:val="center"/>
          </w:tcPr>
          <w:p w14:paraId="660CA7C5" w14:textId="10F07641" w:rsidR="00687CFB" w:rsidRPr="009E2321" w:rsidRDefault="005F79A4" w:rsidP="005F79A4">
            <w:pPr>
              <w:rPr>
                <w:rFonts w:ascii="Century Gothic" w:hAnsi="Century Gothic"/>
                <w:b/>
                <w:bCs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b/>
                <w:bCs/>
                <w:color w:val="262626" w:themeColor="text1" w:themeTint="D9"/>
                <w:sz w:val="24"/>
                <w:szCs w:val="24"/>
              </w:rPr>
              <w:t>Account payable</w:t>
            </w:r>
          </w:p>
        </w:tc>
      </w:tr>
      <w:tr w:rsidR="009E2321" w:rsidRPr="009E2321" w14:paraId="03FE9B5A" w14:textId="77777777" w:rsidTr="005F79A4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094549098"/>
            <w:placeholder>
              <w:docPart w:val="1C19C0723B094C909D1596B322D14A0C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4C59E1DF" w14:textId="77777777" w:rsidR="00687CFB" w:rsidRPr="009E2321" w:rsidRDefault="00687CFB" w:rsidP="00687CFB">
                <w:pPr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Friday</w:t>
                </w:r>
              </w:p>
            </w:tc>
          </w:sdtContent>
        </w:sdt>
        <w:tc>
          <w:tcPr>
            <w:tcW w:w="2605" w:type="dxa"/>
            <w:shd w:val="clear" w:color="auto" w:fill="FFFFFF" w:themeFill="background1"/>
            <w:vAlign w:val="center"/>
          </w:tcPr>
          <w:p w14:paraId="2F3B0440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061ED5BC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78" w:type="dxa"/>
            <w:shd w:val="clear" w:color="auto" w:fill="FFFFFF" w:themeFill="background1"/>
            <w:vAlign w:val="center"/>
          </w:tcPr>
          <w:p w14:paraId="67FA2F89" w14:textId="39F73DCA" w:rsidR="00687CFB" w:rsidRPr="009E2321" w:rsidRDefault="005F79A4" w:rsidP="005F79A4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[XX-XXXX-XXXXX]</w:t>
            </w:r>
          </w:p>
        </w:tc>
      </w:tr>
      <w:tr w:rsidR="009E2321" w:rsidRPr="009E2321" w14:paraId="3274EF6E" w14:textId="77777777" w:rsidTr="005F79A4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104336197"/>
            <w:placeholder>
              <w:docPart w:val="A564AC0576FD47C48090B4BB2A7A7CBC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445F3B56" w14:textId="77777777" w:rsidR="00687CFB" w:rsidRPr="009E2321" w:rsidRDefault="00687CFB" w:rsidP="00232876">
                <w:pPr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Saturday</w:t>
                </w:r>
              </w:p>
            </w:tc>
          </w:sdtContent>
        </w:sdt>
        <w:tc>
          <w:tcPr>
            <w:tcW w:w="2605" w:type="dxa"/>
            <w:shd w:val="clear" w:color="auto" w:fill="FFFFFF" w:themeFill="background1"/>
            <w:vAlign w:val="center"/>
          </w:tcPr>
          <w:p w14:paraId="14741B74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454DE704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78" w:type="dxa"/>
            <w:shd w:val="clear" w:color="auto" w:fill="FFFFFF" w:themeFill="background1"/>
            <w:vAlign w:val="center"/>
          </w:tcPr>
          <w:p w14:paraId="58A44EEE" w14:textId="6CDD1D69" w:rsidR="00687CFB" w:rsidRPr="009E2321" w:rsidRDefault="005F79A4" w:rsidP="005F79A4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b/>
                <w:bCs/>
                <w:color w:val="262626" w:themeColor="text1" w:themeTint="D9"/>
                <w:sz w:val="24"/>
                <w:szCs w:val="24"/>
              </w:rPr>
              <w:t>Account payable contact</w:t>
            </w:r>
          </w:p>
        </w:tc>
      </w:tr>
      <w:tr w:rsidR="009E2321" w:rsidRPr="009E2321" w14:paraId="510FF726" w14:textId="77777777" w:rsidTr="005F79A4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1675293764"/>
            <w:placeholder>
              <w:docPart w:val="FF721357D116467D960401E2A64007C6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65779552" w14:textId="77777777" w:rsidR="00687CFB" w:rsidRPr="009E2321" w:rsidRDefault="00687CFB" w:rsidP="00232876">
                <w:pPr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Sunday</w:t>
                </w:r>
              </w:p>
            </w:tc>
          </w:sdtContent>
        </w:sdt>
        <w:tc>
          <w:tcPr>
            <w:tcW w:w="2605" w:type="dxa"/>
            <w:shd w:val="clear" w:color="auto" w:fill="FFFFFF" w:themeFill="background1"/>
            <w:vAlign w:val="center"/>
          </w:tcPr>
          <w:p w14:paraId="37A8550A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4FD329D6" w14:textId="77777777" w:rsidR="00687CFB" w:rsidRPr="009E2321" w:rsidRDefault="00687CFB" w:rsidP="00687CFB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5578" w:type="dxa"/>
            <w:shd w:val="clear" w:color="auto" w:fill="FFFFFF" w:themeFill="background1"/>
            <w:vAlign w:val="center"/>
          </w:tcPr>
          <w:p w14:paraId="72F8E256" w14:textId="2FDCCC6B" w:rsidR="00687CFB" w:rsidRPr="009E2321" w:rsidRDefault="005F79A4" w:rsidP="005F79A4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[Contact]</w:t>
            </w:r>
          </w:p>
        </w:tc>
      </w:tr>
    </w:tbl>
    <w:p w14:paraId="6C895B06" w14:textId="5D0A3BB5" w:rsidR="00232876" w:rsidRPr="009E2321" w:rsidRDefault="00232876" w:rsidP="00FD35A6">
      <w:pPr>
        <w:rPr>
          <w:rFonts w:ascii="Century Gothic" w:hAnsi="Century Gothic"/>
          <w:color w:val="262626" w:themeColor="text1" w:themeTint="D9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58"/>
        <w:gridCol w:w="4316"/>
        <w:gridCol w:w="2158"/>
        <w:gridCol w:w="2158"/>
      </w:tblGrid>
      <w:tr w:rsidR="009E2321" w:rsidRPr="009E2321" w14:paraId="26ABE468" w14:textId="77777777" w:rsidTr="009E2321">
        <w:trPr>
          <w:trHeight w:val="438"/>
        </w:trPr>
        <w:tc>
          <w:tcPr>
            <w:tcW w:w="10790" w:type="dxa"/>
            <w:gridSpan w:val="4"/>
          </w:tcPr>
          <w:p w14:paraId="543F97B5" w14:textId="0EBD9CA7" w:rsidR="009E2321" w:rsidRPr="009E2321" w:rsidRDefault="009E2321" w:rsidP="00FD35A6">
            <w:pPr>
              <w:rPr>
                <w:rFonts w:ascii="Century Gothic" w:hAnsi="Century Gothic"/>
                <w:b/>
                <w:bCs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b/>
                <w:bCs/>
                <w:color w:val="262626" w:themeColor="text1" w:themeTint="D9"/>
                <w:sz w:val="24"/>
                <w:szCs w:val="24"/>
              </w:rPr>
              <w:t>Financial information</w:t>
            </w:r>
          </w:p>
        </w:tc>
      </w:tr>
      <w:tr w:rsidR="009E2321" w:rsidRPr="009E2321" w14:paraId="1468ABAF" w14:textId="77777777" w:rsidTr="009E2321">
        <w:trPr>
          <w:trHeight w:val="465"/>
        </w:trPr>
        <w:tc>
          <w:tcPr>
            <w:tcW w:w="2158" w:type="dxa"/>
          </w:tcPr>
          <w:p w14:paraId="2B66219B" w14:textId="4954DF5F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Bank Name</w:t>
            </w:r>
          </w:p>
        </w:tc>
        <w:tc>
          <w:tcPr>
            <w:tcW w:w="4316" w:type="dxa"/>
          </w:tcPr>
          <w:p w14:paraId="66CD3D5A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158" w:type="dxa"/>
          </w:tcPr>
          <w:p w14:paraId="6AB789A6" w14:textId="444A5330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Bank Address:</w:t>
            </w:r>
          </w:p>
        </w:tc>
        <w:tc>
          <w:tcPr>
            <w:tcW w:w="2158" w:type="dxa"/>
          </w:tcPr>
          <w:p w14:paraId="1E288AFC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25ABC04B" w14:textId="77777777" w:rsidTr="009E2321">
        <w:trPr>
          <w:trHeight w:val="438"/>
        </w:trPr>
        <w:tc>
          <w:tcPr>
            <w:tcW w:w="2158" w:type="dxa"/>
          </w:tcPr>
          <w:p w14:paraId="0E8F0CA7" w14:textId="7DBEE103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Account Title:</w:t>
            </w:r>
          </w:p>
        </w:tc>
        <w:tc>
          <w:tcPr>
            <w:tcW w:w="4316" w:type="dxa"/>
          </w:tcPr>
          <w:p w14:paraId="10F0EB36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158" w:type="dxa"/>
          </w:tcPr>
          <w:p w14:paraId="057C217B" w14:textId="4E00F1AC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Account No.</w:t>
            </w:r>
          </w:p>
        </w:tc>
        <w:tc>
          <w:tcPr>
            <w:tcW w:w="2158" w:type="dxa"/>
          </w:tcPr>
          <w:p w14:paraId="061D1B44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3D4242C5" w14:textId="77777777" w:rsidTr="009E2321">
        <w:trPr>
          <w:trHeight w:val="438"/>
        </w:trPr>
        <w:tc>
          <w:tcPr>
            <w:tcW w:w="2158" w:type="dxa"/>
          </w:tcPr>
          <w:p w14:paraId="48FCC6C0" w14:textId="1997A7F6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IBAN:</w:t>
            </w:r>
          </w:p>
        </w:tc>
        <w:tc>
          <w:tcPr>
            <w:tcW w:w="4316" w:type="dxa"/>
          </w:tcPr>
          <w:p w14:paraId="4E987EFB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158" w:type="dxa"/>
          </w:tcPr>
          <w:p w14:paraId="4B4C52D4" w14:textId="1138BC14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  <w:r w:rsidRPr="009E2321"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  <w:t>SWIFT:</w:t>
            </w:r>
          </w:p>
        </w:tc>
        <w:tc>
          <w:tcPr>
            <w:tcW w:w="2158" w:type="dxa"/>
          </w:tcPr>
          <w:p w14:paraId="4A125B38" w14:textId="77777777" w:rsidR="009E2321" w:rsidRPr="009E2321" w:rsidRDefault="009E2321" w:rsidP="00FD35A6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</w:tbl>
    <w:p w14:paraId="772EC1FB" w14:textId="13E0574D" w:rsidR="005F79A4" w:rsidRPr="009E2321" w:rsidRDefault="00487943" w:rsidP="00487943">
      <w:pPr>
        <w:jc w:val="right"/>
        <w:rPr>
          <w:rFonts w:ascii="Century Gothic" w:hAnsi="Century Gothic"/>
          <w:color w:val="262626" w:themeColor="text1" w:themeTint="D9"/>
          <w:sz w:val="24"/>
          <w:szCs w:val="24"/>
        </w:rPr>
      </w:pPr>
      <w:r w:rsidRPr="00487943">
        <w:rPr>
          <w:rFonts w:ascii="Century Gothic" w:hAnsi="Century Gothic"/>
          <w:color w:val="C00000"/>
          <w:sz w:val="18"/>
          <w:szCs w:val="18"/>
        </w:rPr>
        <w:t>wordexceltemplates.com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142"/>
        <w:gridCol w:w="3994"/>
        <w:gridCol w:w="269"/>
        <w:gridCol w:w="939"/>
        <w:gridCol w:w="3456"/>
      </w:tblGrid>
      <w:tr w:rsidR="009E2321" w:rsidRPr="009E2321" w14:paraId="433A915A" w14:textId="77777777" w:rsidTr="009E2321">
        <w:trPr>
          <w:trHeight w:val="360"/>
        </w:trPr>
        <w:tc>
          <w:tcPr>
            <w:tcW w:w="216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6C75D66F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7FB057D5" w14:textId="77777777" w:rsidR="00FA3EB3" w:rsidRPr="009E2321" w:rsidRDefault="00FA3EB3" w:rsidP="00FA3EB3">
            <w:pPr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2B267BCB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7E67E67F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BFBFBF" w:themeColor="background1" w:themeShade="BF"/>
            </w:tcBorders>
            <w:shd w:val="clear" w:color="auto" w:fill="auto"/>
            <w:vAlign w:val="center"/>
          </w:tcPr>
          <w:p w14:paraId="73028879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304727FC" w14:textId="77777777" w:rsidTr="009E2321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2115246489"/>
            <w:placeholder>
              <w:docPart w:val="6C7E9DB360404E358A343E83BEE72712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38E70C3A" w14:textId="77777777" w:rsidR="00687CFB" w:rsidRPr="009E2321" w:rsidRDefault="00232876" w:rsidP="00232876">
                <w:pPr>
                  <w:pStyle w:val="NoSpacing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Signature</w:t>
                </w:r>
              </w:p>
            </w:tc>
          </w:sdtContent>
        </w:sdt>
        <w:tc>
          <w:tcPr>
            <w:tcW w:w="4050" w:type="dxa"/>
            <w:shd w:val="clear" w:color="auto" w:fill="F2F2F2" w:themeFill="background1" w:themeFillShade="F2"/>
            <w:vAlign w:val="center"/>
          </w:tcPr>
          <w:p w14:paraId="12CCE171" w14:textId="77777777" w:rsidR="00687CFB" w:rsidRPr="009E2321" w:rsidRDefault="00687CFB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58F173C2" w14:textId="77777777" w:rsidR="00687CFB" w:rsidRPr="009E2321" w:rsidRDefault="00687CFB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603715072"/>
            <w:placeholder>
              <w:docPart w:val="3C141BEF122C4F87BA2EC6BA1DB62321"/>
            </w:placeholder>
            <w:temporary/>
            <w:showingPlcHdr/>
            <w15:appearance w15:val="hidden"/>
          </w:sdtPr>
          <w:sdtContent>
            <w:tc>
              <w:tcPr>
                <w:tcW w:w="810" w:type="dxa"/>
                <w:vAlign w:val="center"/>
              </w:tcPr>
              <w:p w14:paraId="41F2ACCC" w14:textId="77777777" w:rsidR="00687CFB" w:rsidRPr="009E2321" w:rsidRDefault="00232876" w:rsidP="00232876">
                <w:pPr>
                  <w:pStyle w:val="NoSpacing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Name</w:t>
                </w:r>
              </w:p>
            </w:tc>
          </w:sdtContent>
        </w:sdt>
        <w:tc>
          <w:tcPr>
            <w:tcW w:w="3500" w:type="dxa"/>
            <w:shd w:val="clear" w:color="auto" w:fill="F2F2F2" w:themeFill="background1" w:themeFillShade="F2"/>
            <w:vAlign w:val="center"/>
          </w:tcPr>
          <w:p w14:paraId="15DBE75A" w14:textId="77777777" w:rsidR="00687CFB" w:rsidRPr="009E2321" w:rsidRDefault="00687CFB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</w:tr>
      <w:tr w:rsidR="009E2321" w:rsidRPr="009E2321" w14:paraId="0D9689B3" w14:textId="77777777" w:rsidTr="009E2321">
        <w:trPr>
          <w:trHeight w:val="360"/>
        </w:trPr>
        <w:tc>
          <w:tcPr>
            <w:tcW w:w="2160" w:type="dxa"/>
            <w:shd w:val="clear" w:color="auto" w:fill="auto"/>
          </w:tcPr>
          <w:p w14:paraId="34D5C28B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424941974"/>
            <w:placeholder>
              <w:docPart w:val="99059BAEE42F4E7AA8C90084408838A9"/>
            </w:placeholder>
            <w:temporary/>
            <w:showingPlcHdr/>
            <w15:appearance w15:val="hidden"/>
          </w:sdtPr>
          <w:sdtContent>
            <w:tc>
              <w:tcPr>
                <w:tcW w:w="4050" w:type="dxa"/>
                <w:shd w:val="clear" w:color="auto" w:fill="auto"/>
              </w:tcPr>
              <w:p w14:paraId="079519BA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Signature of the Person Submitting this Form</w:t>
                </w:r>
              </w:p>
            </w:tc>
          </w:sdtContent>
        </w:sdt>
        <w:tc>
          <w:tcPr>
            <w:tcW w:w="270" w:type="dxa"/>
            <w:shd w:val="clear" w:color="auto" w:fill="auto"/>
          </w:tcPr>
          <w:p w14:paraId="7E08B621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2F400DB8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  <w:sz w:val="24"/>
                <w:szCs w:val="24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4"/>
              <w:szCs w:val="24"/>
            </w:rPr>
            <w:id w:val="-1027253848"/>
            <w:placeholder>
              <w:docPart w:val="F870FF6EF94E4162B1F269CC88560424"/>
            </w:placeholder>
            <w:temporary/>
            <w:showingPlcHdr/>
            <w15:appearance w15:val="hidden"/>
          </w:sdtPr>
          <w:sdtContent>
            <w:tc>
              <w:tcPr>
                <w:tcW w:w="3500" w:type="dxa"/>
                <w:shd w:val="clear" w:color="auto" w:fill="auto"/>
              </w:tcPr>
              <w:p w14:paraId="475B1DE4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4"/>
                    <w:szCs w:val="24"/>
                  </w:rPr>
                  <w:t>Name of the Person Submitting this Form (print)</w:t>
                </w:r>
              </w:p>
            </w:tc>
          </w:sdtContent>
        </w:sdt>
      </w:tr>
    </w:tbl>
    <w:p w14:paraId="632D51A5" w14:textId="77777777" w:rsidR="00687CFB" w:rsidRPr="009E2321" w:rsidRDefault="00687CFB">
      <w:pPr>
        <w:rPr>
          <w:rFonts w:ascii="Century Gothic" w:hAnsi="Century Gothic"/>
          <w:color w:val="262626" w:themeColor="text1" w:themeTint="D9"/>
          <w:sz w:val="24"/>
          <w:szCs w:val="24"/>
        </w:rPr>
      </w:pPr>
    </w:p>
    <w:tbl>
      <w:tblPr>
        <w:tblW w:w="4792" w:type="dxa"/>
        <w:tblLook w:val="0600" w:firstRow="0" w:lastRow="0" w:firstColumn="0" w:lastColumn="0" w:noHBand="1" w:noVBand="1"/>
      </w:tblPr>
      <w:tblGrid>
        <w:gridCol w:w="2160"/>
        <w:gridCol w:w="720"/>
        <w:gridCol w:w="236"/>
        <w:gridCol w:w="720"/>
        <w:gridCol w:w="236"/>
        <w:gridCol w:w="720"/>
      </w:tblGrid>
      <w:tr w:rsidR="009E2321" w:rsidRPr="009E2321" w14:paraId="59BFFB92" w14:textId="77777777" w:rsidTr="009E2321">
        <w:trPr>
          <w:trHeight w:val="360"/>
        </w:trPr>
        <w:sdt>
          <w:sdtPr>
            <w:rPr>
              <w:rFonts w:ascii="Century Gothic" w:hAnsi="Century Gothic"/>
              <w:color w:val="262626" w:themeColor="text1" w:themeTint="D9"/>
            </w:rPr>
            <w:id w:val="1220785300"/>
            <w:placeholder>
              <w:docPart w:val="4F7EE894B89D46CE99DBC88BA18EAB98"/>
            </w:placeholder>
            <w:temporary/>
            <w:showingPlcHdr/>
            <w15:appearance w15:val="hidden"/>
          </w:sdtPr>
          <w:sdtContent>
            <w:tc>
              <w:tcPr>
                <w:tcW w:w="2160" w:type="dxa"/>
                <w:vAlign w:val="center"/>
              </w:tcPr>
              <w:p w14:paraId="5CA21AEE" w14:textId="77777777" w:rsidR="00232876" w:rsidRPr="009E2321" w:rsidRDefault="00232876" w:rsidP="00232876">
                <w:pPr>
                  <w:pStyle w:val="NoSpacing"/>
                  <w:rPr>
                    <w:rFonts w:ascii="Century Gothic" w:hAnsi="Century Gothic"/>
                    <w:color w:val="262626" w:themeColor="text1" w:themeTint="D9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</w:rPr>
                  <w:t>Date of Signature</w:t>
                </w:r>
              </w:p>
            </w:tc>
          </w:sdtContent>
        </w:sdt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1EFFD31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  <w:tc>
          <w:tcPr>
            <w:tcW w:w="236" w:type="dxa"/>
            <w:vAlign w:val="center"/>
          </w:tcPr>
          <w:p w14:paraId="7ED12DBE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9D4D646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  <w:tc>
          <w:tcPr>
            <w:tcW w:w="236" w:type="dxa"/>
            <w:vAlign w:val="center"/>
          </w:tcPr>
          <w:p w14:paraId="352D05D6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B45A462" w14:textId="77777777" w:rsidR="00232876" w:rsidRPr="009E2321" w:rsidRDefault="00232876" w:rsidP="00232876">
            <w:pPr>
              <w:pStyle w:val="NoSpacing"/>
              <w:rPr>
                <w:rFonts w:ascii="Century Gothic" w:hAnsi="Century Gothic"/>
                <w:color w:val="262626" w:themeColor="text1" w:themeTint="D9"/>
              </w:rPr>
            </w:pPr>
          </w:p>
        </w:tc>
      </w:tr>
      <w:tr w:rsidR="009E2321" w:rsidRPr="009E2321" w14:paraId="37E46F32" w14:textId="77777777" w:rsidTr="00232876">
        <w:trPr>
          <w:trHeight w:val="360"/>
        </w:trPr>
        <w:tc>
          <w:tcPr>
            <w:tcW w:w="2160" w:type="dxa"/>
            <w:shd w:val="clear" w:color="auto" w:fill="auto"/>
          </w:tcPr>
          <w:p w14:paraId="3523042E" w14:textId="77777777" w:rsidR="00232876" w:rsidRPr="009E2321" w:rsidRDefault="00232876" w:rsidP="00232876">
            <w:pPr>
              <w:pStyle w:val="Field"/>
              <w:rPr>
                <w:rFonts w:ascii="Century Gothic" w:hAnsi="Century Gothic"/>
                <w:color w:val="262626" w:themeColor="text1" w:themeTint="D9"/>
                <w:sz w:val="22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2"/>
            </w:rPr>
            <w:id w:val="1445736183"/>
            <w:placeholder>
              <w:docPart w:val="4C5D0073646245959848D4F505DFB8C3"/>
            </w:placeholder>
            <w:temporary/>
            <w:showingPlcHdr/>
            <w15:appearance w15:val="hidden"/>
          </w:sdtPr>
          <w:sdtContent>
            <w:tc>
              <w:tcPr>
                <w:tcW w:w="720" w:type="dxa"/>
                <w:shd w:val="clear" w:color="auto" w:fill="auto"/>
              </w:tcPr>
              <w:p w14:paraId="1B642105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2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2"/>
                  </w:rPr>
                  <w:t>MM</w:t>
                </w:r>
              </w:p>
            </w:tc>
          </w:sdtContent>
        </w:sdt>
        <w:tc>
          <w:tcPr>
            <w:tcW w:w="236" w:type="dxa"/>
            <w:shd w:val="clear" w:color="auto" w:fill="auto"/>
          </w:tcPr>
          <w:p w14:paraId="6B537B28" w14:textId="77777777" w:rsidR="00232876" w:rsidRPr="009E2321" w:rsidRDefault="00232876" w:rsidP="00232876">
            <w:pPr>
              <w:pStyle w:val="Field"/>
              <w:rPr>
                <w:rFonts w:ascii="Century Gothic" w:hAnsi="Century Gothic"/>
                <w:color w:val="262626" w:themeColor="text1" w:themeTint="D9"/>
                <w:sz w:val="22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2"/>
            </w:rPr>
            <w:id w:val="-1419480618"/>
            <w:placeholder>
              <w:docPart w:val="00439273B11C492DB8E4868F1F8098DB"/>
            </w:placeholder>
            <w:temporary/>
            <w:showingPlcHdr/>
            <w15:appearance w15:val="hidden"/>
          </w:sdtPr>
          <w:sdtContent>
            <w:tc>
              <w:tcPr>
                <w:tcW w:w="720" w:type="dxa"/>
                <w:shd w:val="clear" w:color="auto" w:fill="auto"/>
              </w:tcPr>
              <w:p w14:paraId="7CA88C2A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2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2"/>
                  </w:rPr>
                  <w:t>DD</w:t>
                </w:r>
              </w:p>
            </w:tc>
          </w:sdtContent>
        </w:sdt>
        <w:tc>
          <w:tcPr>
            <w:tcW w:w="236" w:type="dxa"/>
            <w:shd w:val="clear" w:color="auto" w:fill="auto"/>
          </w:tcPr>
          <w:p w14:paraId="691610FB" w14:textId="77777777" w:rsidR="00232876" w:rsidRPr="009E2321" w:rsidRDefault="00232876" w:rsidP="00232876">
            <w:pPr>
              <w:pStyle w:val="Field"/>
              <w:rPr>
                <w:rFonts w:ascii="Century Gothic" w:hAnsi="Century Gothic"/>
                <w:color w:val="262626" w:themeColor="text1" w:themeTint="D9"/>
                <w:sz w:val="22"/>
              </w:rPr>
            </w:pPr>
          </w:p>
        </w:tc>
        <w:sdt>
          <w:sdtPr>
            <w:rPr>
              <w:rFonts w:ascii="Century Gothic" w:hAnsi="Century Gothic"/>
              <w:color w:val="262626" w:themeColor="text1" w:themeTint="D9"/>
              <w:sz w:val="22"/>
            </w:rPr>
            <w:id w:val="138628743"/>
            <w:placeholder>
              <w:docPart w:val="CFC603101DAA41719C5940BE32C06067"/>
            </w:placeholder>
            <w:temporary/>
            <w:showingPlcHdr/>
            <w15:appearance w15:val="hidden"/>
          </w:sdtPr>
          <w:sdtContent>
            <w:tc>
              <w:tcPr>
                <w:tcW w:w="720" w:type="dxa"/>
                <w:shd w:val="clear" w:color="auto" w:fill="auto"/>
              </w:tcPr>
              <w:p w14:paraId="0E96526A" w14:textId="77777777" w:rsidR="00232876" w:rsidRPr="009E2321" w:rsidRDefault="00232876" w:rsidP="00232876">
                <w:pPr>
                  <w:pStyle w:val="Field"/>
                  <w:rPr>
                    <w:rFonts w:ascii="Century Gothic" w:hAnsi="Century Gothic"/>
                    <w:color w:val="262626" w:themeColor="text1" w:themeTint="D9"/>
                    <w:sz w:val="22"/>
                  </w:rPr>
                </w:pPr>
                <w:r w:rsidRPr="009E2321">
                  <w:rPr>
                    <w:rFonts w:ascii="Century Gothic" w:hAnsi="Century Gothic"/>
                    <w:color w:val="262626" w:themeColor="text1" w:themeTint="D9"/>
                    <w:sz w:val="22"/>
                  </w:rPr>
                  <w:t>YY</w:t>
                </w:r>
              </w:p>
            </w:tc>
          </w:sdtContent>
        </w:sdt>
      </w:tr>
    </w:tbl>
    <w:p w14:paraId="518A9DF7" w14:textId="77777777" w:rsidR="00687CFB" w:rsidRPr="009E2321" w:rsidRDefault="00687CFB" w:rsidP="009E2321">
      <w:pPr>
        <w:rPr>
          <w:rFonts w:ascii="Century Gothic" w:hAnsi="Century Gothic"/>
          <w:color w:val="262626" w:themeColor="text1" w:themeTint="D9"/>
          <w:sz w:val="24"/>
          <w:szCs w:val="24"/>
        </w:rPr>
      </w:pPr>
    </w:p>
    <w:sectPr w:rsidR="00687CFB" w:rsidRPr="009E2321" w:rsidSect="009E2321">
      <w:pgSz w:w="12240" w:h="15840"/>
      <w:pgMar w:top="360" w:right="720" w:bottom="540" w:left="72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DF95B" w14:textId="77777777" w:rsidR="00CE196D" w:rsidRDefault="00CE196D" w:rsidP="001A0130">
      <w:pPr>
        <w:spacing w:after="0" w:line="240" w:lineRule="auto"/>
      </w:pPr>
      <w:r>
        <w:separator/>
      </w:r>
    </w:p>
  </w:endnote>
  <w:endnote w:type="continuationSeparator" w:id="0">
    <w:p w14:paraId="02D9856B" w14:textId="77777777" w:rsidR="00CE196D" w:rsidRDefault="00CE196D" w:rsidP="001A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05C9C" w14:textId="77777777" w:rsidR="00CE196D" w:rsidRDefault="00CE196D" w:rsidP="001A0130">
      <w:pPr>
        <w:spacing w:after="0" w:line="240" w:lineRule="auto"/>
      </w:pPr>
      <w:r>
        <w:separator/>
      </w:r>
    </w:p>
  </w:footnote>
  <w:footnote w:type="continuationSeparator" w:id="0">
    <w:p w14:paraId="5BD826C4" w14:textId="77777777" w:rsidR="00CE196D" w:rsidRDefault="00CE196D" w:rsidP="001A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486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63E4D16"/>
    <w:multiLevelType w:val="hybridMultilevel"/>
    <w:tmpl w:val="B7D856D4"/>
    <w:lvl w:ilvl="0" w:tplc="EE0CE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C6AFB"/>
    <w:multiLevelType w:val="hybridMultilevel"/>
    <w:tmpl w:val="26E6C440"/>
    <w:lvl w:ilvl="0" w:tplc="79120B62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</w:lvl>
    <w:lvl w:ilvl="1" w:tplc="798ED9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6ED9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344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40F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1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4001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AEF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CE25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8186714">
    <w:abstractNumId w:val="2"/>
  </w:num>
  <w:num w:numId="2" w16cid:durableId="1690911811">
    <w:abstractNumId w:val="0"/>
  </w:num>
  <w:num w:numId="3" w16cid:durableId="1483504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Q1MLAwMjIAUpYWRko6SsGpxcWZ+XkgBaa1AFmRMl0sAAAA"/>
  </w:docVars>
  <w:rsids>
    <w:rsidRoot w:val="00A37A5F"/>
    <w:rsid w:val="001A0130"/>
    <w:rsid w:val="00232876"/>
    <w:rsid w:val="00267116"/>
    <w:rsid w:val="002F58E0"/>
    <w:rsid w:val="00355DEE"/>
    <w:rsid w:val="003B49EC"/>
    <w:rsid w:val="003D55FB"/>
    <w:rsid w:val="00402433"/>
    <w:rsid w:val="00487943"/>
    <w:rsid w:val="004B47A9"/>
    <w:rsid w:val="004F0368"/>
    <w:rsid w:val="005A20B8"/>
    <w:rsid w:val="005E6FA8"/>
    <w:rsid w:val="005F79A4"/>
    <w:rsid w:val="006662D2"/>
    <w:rsid w:val="00687CFB"/>
    <w:rsid w:val="00696B6E"/>
    <w:rsid w:val="006A5F0E"/>
    <w:rsid w:val="006C28FD"/>
    <w:rsid w:val="007718C6"/>
    <w:rsid w:val="008045C5"/>
    <w:rsid w:val="00835F7E"/>
    <w:rsid w:val="00866BB6"/>
    <w:rsid w:val="00872D54"/>
    <w:rsid w:val="009E2321"/>
    <w:rsid w:val="009E70CA"/>
    <w:rsid w:val="00A37A5F"/>
    <w:rsid w:val="00B3600F"/>
    <w:rsid w:val="00BA66C3"/>
    <w:rsid w:val="00CB16D2"/>
    <w:rsid w:val="00CD05DC"/>
    <w:rsid w:val="00CD5B0D"/>
    <w:rsid w:val="00CE196D"/>
    <w:rsid w:val="00DB3723"/>
    <w:rsid w:val="00DC1831"/>
    <w:rsid w:val="00E3286D"/>
    <w:rsid w:val="00E413DD"/>
    <w:rsid w:val="00F40180"/>
    <w:rsid w:val="00F53FDC"/>
    <w:rsid w:val="00FA3EB3"/>
    <w:rsid w:val="00FD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85D4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5A6"/>
  </w:style>
  <w:style w:type="paragraph" w:styleId="Heading1">
    <w:name w:val="heading 1"/>
    <w:basedOn w:val="Normal"/>
    <w:next w:val="Normal"/>
    <w:link w:val="Heading1Char"/>
    <w:uiPriority w:val="9"/>
    <w:qFormat/>
    <w:rsid w:val="00F53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1F497D" w:themeColor="text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A0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16D2"/>
  </w:style>
  <w:style w:type="paragraph" w:styleId="Footer">
    <w:name w:val="footer"/>
    <w:basedOn w:val="Normal"/>
    <w:link w:val="FooterChar"/>
    <w:uiPriority w:val="99"/>
    <w:semiHidden/>
    <w:rsid w:val="001A0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16D2"/>
  </w:style>
  <w:style w:type="paragraph" w:styleId="NormalWeb">
    <w:name w:val="Normal (Web)"/>
    <w:basedOn w:val="Normal"/>
    <w:uiPriority w:val="99"/>
    <w:semiHidden/>
    <w:rsid w:val="001A01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1A0130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3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Web"/>
    <w:next w:val="Normal"/>
    <w:link w:val="TitleChar"/>
    <w:uiPriority w:val="10"/>
    <w:qFormat/>
    <w:rsid w:val="00E3286D"/>
    <w:pPr>
      <w:spacing w:before="0" w:beforeAutospacing="0" w:after="0" w:afterAutospacing="0" w:line="560" w:lineRule="exact"/>
    </w:pPr>
    <w:rPr>
      <w:rFonts w:ascii="Constantia" w:eastAsia="Times New Roman" w:hAnsi="Constantia"/>
      <w:b/>
      <w:bCs/>
      <w:color w:val="FFFFF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E3286D"/>
    <w:rPr>
      <w:rFonts w:ascii="Constantia" w:eastAsia="Times New Roman" w:hAnsi="Constantia" w:cs="Times New Roman"/>
      <w:b/>
      <w:bCs/>
      <w:color w:val="FFFFFF"/>
      <w:sz w:val="60"/>
      <w:szCs w:val="60"/>
    </w:rPr>
  </w:style>
  <w:style w:type="character" w:styleId="PlaceholderText">
    <w:name w:val="Placeholder Text"/>
    <w:basedOn w:val="DefaultParagraphFont"/>
    <w:uiPriority w:val="99"/>
    <w:semiHidden/>
    <w:rsid w:val="00E3286D"/>
    <w:rPr>
      <w:color w:val="808080"/>
    </w:rPr>
  </w:style>
  <w:style w:type="paragraph" w:styleId="ListNumber">
    <w:name w:val="List Number"/>
    <w:basedOn w:val="Normal"/>
    <w:uiPriority w:val="99"/>
    <w:rsid w:val="004F0368"/>
    <w:pPr>
      <w:numPr>
        <w:numId w:val="1"/>
      </w:numPr>
    </w:pPr>
    <w:rPr>
      <w:sz w:val="18"/>
      <w:lang w:val="en-ZA"/>
    </w:rPr>
  </w:style>
  <w:style w:type="character" w:styleId="Emphasis">
    <w:name w:val="Emphasis"/>
    <w:basedOn w:val="DefaultParagraphFont"/>
    <w:uiPriority w:val="20"/>
    <w:qFormat/>
    <w:rsid w:val="00FA3EB3"/>
    <w:rPr>
      <w:rFonts w:asciiTheme="minorHAnsi" w:hAnsiTheme="minorHAnsi"/>
      <w:b w:val="0"/>
      <w:i w:val="0"/>
      <w:iCs/>
      <w:caps w:val="0"/>
      <w:smallCaps w:val="0"/>
    </w:rPr>
  </w:style>
  <w:style w:type="paragraph" w:customStyle="1" w:styleId="Field">
    <w:name w:val="Field"/>
    <w:basedOn w:val="Normal"/>
    <w:qFormat/>
    <w:rsid w:val="00232876"/>
    <w:pPr>
      <w:spacing w:after="0" w:line="216" w:lineRule="auto"/>
    </w:pPr>
    <w:rPr>
      <w:i/>
      <w:sz w:val="16"/>
    </w:rPr>
  </w:style>
  <w:style w:type="paragraph" w:styleId="Signature">
    <w:name w:val="Signature"/>
    <w:basedOn w:val="Normal"/>
    <w:link w:val="SignatureChar"/>
    <w:uiPriority w:val="99"/>
    <w:rsid w:val="00CB16D2"/>
    <w:pPr>
      <w:spacing w:after="0" w:line="240" w:lineRule="auto"/>
      <w:ind w:left="4320"/>
      <w:jc w:val="right"/>
    </w:pPr>
    <w:rPr>
      <w:sz w:val="18"/>
    </w:rPr>
  </w:style>
  <w:style w:type="character" w:customStyle="1" w:styleId="SignatureChar">
    <w:name w:val="Signature Char"/>
    <w:basedOn w:val="DefaultParagraphFont"/>
    <w:link w:val="Signature"/>
    <w:uiPriority w:val="99"/>
    <w:rsid w:val="00CB16D2"/>
    <w:rPr>
      <w:sz w:val="18"/>
    </w:rPr>
  </w:style>
  <w:style w:type="paragraph" w:styleId="NoSpacing">
    <w:name w:val="No Spacing"/>
    <w:uiPriority w:val="1"/>
    <w:qFormat/>
    <w:rsid w:val="00696B6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3FDC"/>
    <w:rPr>
      <w:rFonts w:asciiTheme="majorHAnsi" w:eastAsiaTheme="majorEastAsia" w:hAnsiTheme="majorHAnsi" w:cstheme="majorBidi"/>
      <w:b/>
      <w:color w:val="1F497D" w:themeColor="text2"/>
      <w:sz w:val="32"/>
      <w:szCs w:val="32"/>
    </w:rPr>
  </w:style>
  <w:style w:type="paragraph" w:customStyle="1" w:styleId="Labels">
    <w:name w:val="Labels"/>
    <w:basedOn w:val="Normal"/>
    <w:qFormat/>
    <w:rsid w:val="00FD35A6"/>
    <w:pPr>
      <w:spacing w:after="0"/>
    </w:pPr>
    <w:rPr>
      <w:sz w:val="18"/>
    </w:rPr>
  </w:style>
  <w:style w:type="table" w:customStyle="1" w:styleId="OfficeHours">
    <w:name w:val="Office Hours"/>
    <w:basedOn w:val="TableNormal"/>
    <w:uiPriority w:val="99"/>
    <w:rsid w:val="00FD35A6"/>
    <w:pPr>
      <w:spacing w:after="0" w:line="240" w:lineRule="auto"/>
    </w:pPr>
    <w:tblPr>
      <w:tblCellMar>
        <w:left w:w="216" w:type="dxa"/>
        <w:right w:w="216" w:type="dxa"/>
      </w:tblCellMar>
    </w:tblPr>
    <w:tcPr>
      <w:vAlign w:val="bottom"/>
    </w:tcPr>
    <w:tblStylePr w:type="firstRow">
      <w:pPr>
        <w:jc w:val="center"/>
      </w:pPr>
      <w:rPr>
        <w:b/>
      </w:rPr>
      <w:tblPr/>
      <w:tcPr>
        <w:vAlign w:val="top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ractice%20update%20form%20healthca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7A37C4D6224098B15701AA896AF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ABD6E-32F9-4538-9664-93C17F875332}"/>
      </w:docPartPr>
      <w:docPartBody>
        <w:p w:rsidR="00000000" w:rsidRDefault="00000000">
          <w:pPr>
            <w:pStyle w:val="CF7A37C4D6224098B15701AA896AFD41"/>
          </w:pPr>
          <w:r w:rsidRPr="00FA3EB3">
            <w:t>Instructions</w:t>
          </w:r>
        </w:p>
      </w:docPartBody>
    </w:docPart>
    <w:docPart>
      <w:docPartPr>
        <w:name w:val="F3046F33665C49E3A15D021FFFAFD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59B53-57F3-42CD-8498-1C7277990398}"/>
      </w:docPartPr>
      <w:docPartBody>
        <w:p w:rsidR="00000000" w:rsidRDefault="00000000">
          <w:pPr>
            <w:pStyle w:val="F3046F33665C49E3A15D021FFFAFD661"/>
          </w:pPr>
          <w:r w:rsidRPr="00FA3EB3">
            <w:t>Business Name</w:t>
          </w:r>
        </w:p>
      </w:docPartBody>
    </w:docPart>
    <w:docPart>
      <w:docPartPr>
        <w:name w:val="8F612D890C8A4E0E98B21A7186BF1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72D26-C380-4ED8-8716-BC970E7CDCD0}"/>
      </w:docPartPr>
      <w:docPartBody>
        <w:p w:rsidR="007A7ECE" w:rsidRPr="00FA3EB3" w:rsidRDefault="00000000" w:rsidP="00FD35A6">
          <w:pPr>
            <w:pStyle w:val="Labels"/>
          </w:pPr>
          <w:r w:rsidRPr="00FA3EB3">
            <w:t xml:space="preserve">Street Address </w:t>
          </w:r>
        </w:p>
        <w:p w:rsidR="007A7ECE" w:rsidRPr="00FA3EB3" w:rsidRDefault="00000000" w:rsidP="00FD35A6">
          <w:pPr>
            <w:pStyle w:val="Labels"/>
          </w:pPr>
          <w:r w:rsidRPr="00FA3EB3">
            <w:t>Including City, State,</w:t>
          </w:r>
          <w:r w:rsidRPr="00FA3EB3">
            <w:t xml:space="preserve"> </w:t>
          </w:r>
        </w:p>
        <w:p w:rsidR="00000000" w:rsidRDefault="00000000">
          <w:pPr>
            <w:pStyle w:val="8F612D890C8A4E0E98B21A7186BF10D9"/>
          </w:pPr>
          <w:r w:rsidRPr="00FA3EB3">
            <w:t>and ZIP Code</w:t>
          </w:r>
        </w:p>
      </w:docPartBody>
    </w:docPart>
    <w:docPart>
      <w:docPartPr>
        <w:name w:val="09A5A4CA18604753A12CF5812210F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29FE9-2BB3-4AEA-8596-F62B854DECB4}"/>
      </w:docPartPr>
      <w:docPartBody>
        <w:p w:rsidR="00000000" w:rsidRDefault="00000000">
          <w:pPr>
            <w:pStyle w:val="09A5A4CA18604753A12CF5812210F514"/>
          </w:pPr>
          <w:r w:rsidRPr="00FA3EB3">
            <w:t>Telephone</w:t>
          </w:r>
        </w:p>
      </w:docPartBody>
    </w:docPart>
    <w:docPart>
      <w:docPartPr>
        <w:name w:val="6E69E5DFE59545268DB6A3605CA84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2DC18-1501-4C34-B6E2-C829E812A9DE}"/>
      </w:docPartPr>
      <w:docPartBody>
        <w:p w:rsidR="00000000" w:rsidRDefault="00000000">
          <w:pPr>
            <w:pStyle w:val="6E69E5DFE59545268DB6A3605CA84DF1"/>
          </w:pPr>
          <w:r w:rsidRPr="00FA3EB3">
            <w:t>Fax</w:t>
          </w:r>
        </w:p>
      </w:docPartBody>
    </w:docPart>
    <w:docPart>
      <w:docPartPr>
        <w:name w:val="C737358830164A0EB54E61FA2A5F8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E93E2-B3FF-4744-BCAB-F8C3341A6014}"/>
      </w:docPartPr>
      <w:docPartBody>
        <w:p w:rsidR="00000000" w:rsidRDefault="00000000">
          <w:pPr>
            <w:pStyle w:val="C737358830164A0EB54E61FA2A5F818A"/>
          </w:pPr>
          <w:r w:rsidRPr="00FA3EB3">
            <w:t>Office Email Address</w:t>
          </w:r>
        </w:p>
      </w:docPartBody>
    </w:docPart>
    <w:docPart>
      <w:docPartPr>
        <w:name w:val="224AF95A07BD4275AC5D626632C20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FC80C-0350-46F8-8D8C-838A34153FB0}"/>
      </w:docPartPr>
      <w:docPartBody>
        <w:p w:rsidR="00000000" w:rsidRDefault="00000000">
          <w:pPr>
            <w:pStyle w:val="224AF95A07BD4275AC5D626632C2063C"/>
          </w:pPr>
          <w:r w:rsidRPr="00FA3EB3">
            <w:t>Billing Tax ID</w:t>
          </w:r>
        </w:p>
      </w:docPartBody>
    </w:docPart>
    <w:docPart>
      <w:docPartPr>
        <w:name w:val="15EEA7B646824B54BAE29E29A6F77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2C575-EF49-4E91-A7CA-0B8EF3614E79}"/>
      </w:docPartPr>
      <w:docPartBody>
        <w:p w:rsidR="00000000" w:rsidRDefault="00000000">
          <w:pPr>
            <w:pStyle w:val="15EEA7B646824B54BAE29E29A6F775ED"/>
          </w:pPr>
          <w:r w:rsidRPr="00FA3EB3">
            <w:t>National Provider Identification (NPI) Number Type 2</w:t>
          </w:r>
        </w:p>
      </w:docPartBody>
    </w:docPart>
    <w:docPart>
      <w:docPartPr>
        <w:name w:val="B6D89CD979F440F99767E3F7F4AE3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CDC6B-DB6D-4DEA-A9B5-D22FB5397C40}"/>
      </w:docPartPr>
      <w:docPartBody>
        <w:p w:rsidR="00000000" w:rsidRDefault="00000000">
          <w:pPr>
            <w:pStyle w:val="B6D89CD979F440F99767E3F7F4AE3933"/>
          </w:pPr>
          <w:r w:rsidRPr="00FA3EB3">
            <w:rPr>
              <w:rStyle w:val="Emphasis"/>
            </w:rPr>
            <w:t>Office Hours</w:t>
          </w:r>
        </w:p>
      </w:docPartBody>
    </w:docPart>
    <w:docPart>
      <w:docPartPr>
        <w:name w:val="4E6F3020E295467795F2314D073CD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18115-2C9F-404B-BD81-72ED5377418A}"/>
      </w:docPartPr>
      <w:docPartBody>
        <w:p w:rsidR="00000000" w:rsidRDefault="00000000">
          <w:pPr>
            <w:pStyle w:val="4E6F3020E295467795F2314D073CDCD6"/>
          </w:pPr>
          <w:r w:rsidRPr="00FA3EB3">
            <w:t>Monday</w:t>
          </w:r>
        </w:p>
      </w:docPartBody>
    </w:docPart>
    <w:docPart>
      <w:docPartPr>
        <w:name w:val="C23EE40528254446A97C0BF00B710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84D8A-B31A-40B6-8712-A2C9CA39657D}"/>
      </w:docPartPr>
      <w:docPartBody>
        <w:p w:rsidR="00000000" w:rsidRDefault="00000000">
          <w:pPr>
            <w:pStyle w:val="C23EE40528254446A97C0BF00B7102A2"/>
          </w:pPr>
          <w:r w:rsidRPr="00FA3EB3">
            <w:t>Tuesday</w:t>
          </w:r>
        </w:p>
      </w:docPartBody>
    </w:docPart>
    <w:docPart>
      <w:docPartPr>
        <w:name w:val="ED451870A9A34746B1E8FF59ADD85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B423D-19AE-4CD4-B830-552CD3935AC9}"/>
      </w:docPartPr>
      <w:docPartBody>
        <w:p w:rsidR="00000000" w:rsidRDefault="00000000">
          <w:pPr>
            <w:pStyle w:val="ED451870A9A34746B1E8FF59ADD85ACB"/>
          </w:pPr>
          <w:r w:rsidRPr="00FA3EB3">
            <w:t>Wednesday</w:t>
          </w:r>
        </w:p>
      </w:docPartBody>
    </w:docPart>
    <w:docPart>
      <w:docPartPr>
        <w:name w:val="714AA8474BA84DB992ACF1E7A66FD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196F7-6908-405E-BBBB-20161DAFF27F}"/>
      </w:docPartPr>
      <w:docPartBody>
        <w:p w:rsidR="00000000" w:rsidRDefault="00000000">
          <w:pPr>
            <w:pStyle w:val="714AA8474BA84DB992ACF1E7A66FDDEC"/>
          </w:pPr>
          <w:r w:rsidRPr="00FA3EB3">
            <w:t>Thursday</w:t>
          </w:r>
        </w:p>
      </w:docPartBody>
    </w:docPart>
    <w:docPart>
      <w:docPartPr>
        <w:name w:val="1C19C0723B094C909D1596B322D14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2D919-7748-49B5-8409-5C0DEA0C43C8}"/>
      </w:docPartPr>
      <w:docPartBody>
        <w:p w:rsidR="00000000" w:rsidRDefault="00000000">
          <w:pPr>
            <w:pStyle w:val="1C19C0723B094C909D1596B322D14A0C"/>
          </w:pPr>
          <w:r w:rsidRPr="00FA3EB3">
            <w:t>Friday</w:t>
          </w:r>
        </w:p>
      </w:docPartBody>
    </w:docPart>
    <w:docPart>
      <w:docPartPr>
        <w:name w:val="A564AC0576FD47C48090B4BB2A7A7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ECC69-FFED-49AE-B21E-E4123E786701}"/>
      </w:docPartPr>
      <w:docPartBody>
        <w:p w:rsidR="00000000" w:rsidRDefault="00000000">
          <w:pPr>
            <w:pStyle w:val="A564AC0576FD47C48090B4BB2A7A7CBC"/>
          </w:pPr>
          <w:r w:rsidRPr="00FA3EB3">
            <w:t>Saturday</w:t>
          </w:r>
        </w:p>
      </w:docPartBody>
    </w:docPart>
    <w:docPart>
      <w:docPartPr>
        <w:name w:val="FF721357D116467D960401E2A6400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2853C-8E53-4785-A7ED-89F0BA96A063}"/>
      </w:docPartPr>
      <w:docPartBody>
        <w:p w:rsidR="00000000" w:rsidRDefault="00000000">
          <w:pPr>
            <w:pStyle w:val="FF721357D116467D960401E2A64007C6"/>
          </w:pPr>
          <w:r w:rsidRPr="00FA3EB3">
            <w:t>Sunday</w:t>
          </w:r>
        </w:p>
      </w:docPartBody>
    </w:docPart>
    <w:docPart>
      <w:docPartPr>
        <w:name w:val="6C7E9DB360404E358A343E83BEE72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01AA1-30BC-4D64-B0BF-528BFEE29921}"/>
      </w:docPartPr>
      <w:docPartBody>
        <w:p w:rsidR="00000000" w:rsidRDefault="00000000">
          <w:pPr>
            <w:pStyle w:val="6C7E9DB360404E358A343E83BEE72712"/>
          </w:pPr>
          <w:r w:rsidRPr="00FA3EB3">
            <w:t>Signature</w:t>
          </w:r>
        </w:p>
      </w:docPartBody>
    </w:docPart>
    <w:docPart>
      <w:docPartPr>
        <w:name w:val="3C141BEF122C4F87BA2EC6BA1DB62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989CB-71A3-4C26-833A-52E5E2CF0357}"/>
      </w:docPartPr>
      <w:docPartBody>
        <w:p w:rsidR="00000000" w:rsidRDefault="00000000">
          <w:pPr>
            <w:pStyle w:val="3C141BEF122C4F87BA2EC6BA1DB62321"/>
          </w:pPr>
          <w:r w:rsidRPr="00FA3EB3">
            <w:t>Name</w:t>
          </w:r>
        </w:p>
      </w:docPartBody>
    </w:docPart>
    <w:docPart>
      <w:docPartPr>
        <w:name w:val="99059BAEE42F4E7AA8C9008440883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E2B0E-FFF9-4D14-8401-61C6EC4558D5}"/>
      </w:docPartPr>
      <w:docPartBody>
        <w:p w:rsidR="00000000" w:rsidRDefault="00000000">
          <w:pPr>
            <w:pStyle w:val="99059BAEE42F4E7AA8C90084408838A9"/>
          </w:pPr>
          <w:r w:rsidRPr="00FA3EB3">
            <w:t>Signature of the Person Submitting this Form</w:t>
          </w:r>
        </w:p>
      </w:docPartBody>
    </w:docPart>
    <w:docPart>
      <w:docPartPr>
        <w:name w:val="F870FF6EF94E4162B1F269CC88560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9F108-5B0B-4DBB-BC66-96913604C8D2}"/>
      </w:docPartPr>
      <w:docPartBody>
        <w:p w:rsidR="00000000" w:rsidRDefault="00000000">
          <w:pPr>
            <w:pStyle w:val="F870FF6EF94E4162B1F269CC88560424"/>
          </w:pPr>
          <w:r w:rsidRPr="00FA3EB3">
            <w:t>Name of the Person Submitting this Form (print)</w:t>
          </w:r>
        </w:p>
      </w:docPartBody>
    </w:docPart>
    <w:docPart>
      <w:docPartPr>
        <w:name w:val="4F7EE894B89D46CE99DBC88BA18EA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C559B-56DB-4ED8-8F07-6CCAE66D0CE9}"/>
      </w:docPartPr>
      <w:docPartBody>
        <w:p w:rsidR="00000000" w:rsidRDefault="00000000">
          <w:pPr>
            <w:pStyle w:val="4F7EE894B89D46CE99DBC88BA18EAB98"/>
          </w:pPr>
          <w:r w:rsidRPr="00FA3EB3">
            <w:t>Date of Signature</w:t>
          </w:r>
        </w:p>
      </w:docPartBody>
    </w:docPart>
    <w:docPart>
      <w:docPartPr>
        <w:name w:val="4C5D0073646245959848D4F505DFB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16602-3879-4B9E-B1A9-E496E61E7A90}"/>
      </w:docPartPr>
      <w:docPartBody>
        <w:p w:rsidR="00000000" w:rsidRDefault="00000000">
          <w:pPr>
            <w:pStyle w:val="4C5D0073646245959848D4F505DFB8C3"/>
          </w:pPr>
          <w:r w:rsidRPr="00FA3EB3">
            <w:t>MM</w:t>
          </w:r>
        </w:p>
      </w:docPartBody>
    </w:docPart>
    <w:docPart>
      <w:docPartPr>
        <w:name w:val="00439273B11C492DB8E4868F1F809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8AD3E-D0EF-4178-B5F3-501C194E4309}"/>
      </w:docPartPr>
      <w:docPartBody>
        <w:p w:rsidR="00000000" w:rsidRDefault="00000000">
          <w:pPr>
            <w:pStyle w:val="00439273B11C492DB8E4868F1F8098DB"/>
          </w:pPr>
          <w:r w:rsidRPr="00FA3EB3">
            <w:t>DD</w:t>
          </w:r>
        </w:p>
      </w:docPartBody>
    </w:docPart>
    <w:docPart>
      <w:docPartPr>
        <w:name w:val="CFC603101DAA41719C5940BE32C06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C798E-D708-4E3D-AEFD-DA49F7D30F16}"/>
      </w:docPartPr>
      <w:docPartBody>
        <w:p w:rsidR="00000000" w:rsidRDefault="00000000">
          <w:pPr>
            <w:pStyle w:val="CFC603101DAA41719C5940BE32C06067"/>
          </w:pPr>
          <w:r w:rsidRPr="00FA3EB3">
            <w:t>YY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78E"/>
    <w:rsid w:val="00DF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F925A0C48444EA9225DB0A8BE678AE">
    <w:name w:val="F8F925A0C48444EA9225DB0A8BE678AE"/>
  </w:style>
  <w:style w:type="paragraph" w:customStyle="1" w:styleId="CF7A37C4D6224098B15701AA896AFD41">
    <w:name w:val="CF7A37C4D6224098B15701AA896AFD41"/>
  </w:style>
  <w:style w:type="paragraph" w:customStyle="1" w:styleId="CF5CA8B8DF8E4E1C9B6699AD8207AC08">
    <w:name w:val="CF5CA8B8DF8E4E1C9B6699AD8207AC08"/>
  </w:style>
  <w:style w:type="paragraph" w:customStyle="1" w:styleId="A6887742B9964C91BFEDC8F658DB537F">
    <w:name w:val="A6887742B9964C91BFEDC8F658DB537F"/>
  </w:style>
  <w:style w:type="paragraph" w:customStyle="1" w:styleId="F3046F33665C49E3A15D021FFFAFD661">
    <w:name w:val="F3046F33665C49E3A15D021FFFAFD661"/>
  </w:style>
  <w:style w:type="paragraph" w:customStyle="1" w:styleId="Labels">
    <w:name w:val="Labels"/>
    <w:basedOn w:val="Normal"/>
    <w:qFormat/>
    <w:pPr>
      <w:spacing w:after="0"/>
    </w:pPr>
    <w:rPr>
      <w:rFonts w:eastAsiaTheme="minorHAnsi"/>
      <w:sz w:val="18"/>
    </w:rPr>
  </w:style>
  <w:style w:type="paragraph" w:customStyle="1" w:styleId="8F612D890C8A4E0E98B21A7186BF10D9">
    <w:name w:val="8F612D890C8A4E0E98B21A7186BF10D9"/>
  </w:style>
  <w:style w:type="paragraph" w:customStyle="1" w:styleId="09A5A4CA18604753A12CF5812210F514">
    <w:name w:val="09A5A4CA18604753A12CF5812210F514"/>
  </w:style>
  <w:style w:type="paragraph" w:customStyle="1" w:styleId="6E69E5DFE59545268DB6A3605CA84DF1">
    <w:name w:val="6E69E5DFE59545268DB6A3605CA84DF1"/>
  </w:style>
  <w:style w:type="paragraph" w:customStyle="1" w:styleId="C737358830164A0EB54E61FA2A5F818A">
    <w:name w:val="C737358830164A0EB54E61FA2A5F818A"/>
  </w:style>
  <w:style w:type="paragraph" w:customStyle="1" w:styleId="8AA3B4A132DE4705A792971DE93219BE">
    <w:name w:val="8AA3B4A132DE4705A792971DE93219BE"/>
  </w:style>
  <w:style w:type="paragraph" w:customStyle="1" w:styleId="224AF95A07BD4275AC5D626632C2063C">
    <w:name w:val="224AF95A07BD4275AC5D626632C2063C"/>
  </w:style>
  <w:style w:type="paragraph" w:customStyle="1" w:styleId="15EEA7B646824B54BAE29E29A6F775ED">
    <w:name w:val="15EEA7B646824B54BAE29E29A6F775ED"/>
  </w:style>
  <w:style w:type="character" w:styleId="Emphasis">
    <w:name w:val="Emphasis"/>
    <w:basedOn w:val="DefaultParagraphFont"/>
    <w:uiPriority w:val="20"/>
    <w:qFormat/>
    <w:rPr>
      <w:rFonts w:asciiTheme="minorHAnsi" w:hAnsiTheme="minorHAnsi"/>
      <w:b w:val="0"/>
      <w:i w:val="0"/>
      <w:iCs/>
      <w:caps w:val="0"/>
      <w:smallCaps w:val="0"/>
    </w:rPr>
  </w:style>
  <w:style w:type="paragraph" w:customStyle="1" w:styleId="B6D89CD979F440F99767E3F7F4AE3933">
    <w:name w:val="B6D89CD979F440F99767E3F7F4AE3933"/>
  </w:style>
  <w:style w:type="paragraph" w:customStyle="1" w:styleId="BD5B203EEC144EEFA5F4C1AAC7C78C36">
    <w:name w:val="BD5B203EEC144EEFA5F4C1AAC7C78C36"/>
  </w:style>
  <w:style w:type="paragraph" w:customStyle="1" w:styleId="4E6F3020E295467795F2314D073CDCD6">
    <w:name w:val="4E6F3020E295467795F2314D073CDCD6"/>
  </w:style>
  <w:style w:type="paragraph" w:customStyle="1" w:styleId="C23EE40528254446A97C0BF00B7102A2">
    <w:name w:val="C23EE40528254446A97C0BF00B7102A2"/>
  </w:style>
  <w:style w:type="paragraph" w:customStyle="1" w:styleId="ED451870A9A34746B1E8FF59ADD85ACB">
    <w:name w:val="ED451870A9A34746B1E8FF59ADD85ACB"/>
  </w:style>
  <w:style w:type="paragraph" w:customStyle="1" w:styleId="714AA8474BA84DB992ACF1E7A66FDDEC">
    <w:name w:val="714AA8474BA84DB992ACF1E7A66FDDEC"/>
  </w:style>
  <w:style w:type="paragraph" w:customStyle="1" w:styleId="1C19C0723B094C909D1596B322D14A0C">
    <w:name w:val="1C19C0723B094C909D1596B322D14A0C"/>
  </w:style>
  <w:style w:type="paragraph" w:customStyle="1" w:styleId="A564AC0576FD47C48090B4BB2A7A7CBC">
    <w:name w:val="A564AC0576FD47C48090B4BB2A7A7CBC"/>
  </w:style>
  <w:style w:type="paragraph" w:customStyle="1" w:styleId="FF721357D116467D960401E2A64007C6">
    <w:name w:val="FF721357D116467D960401E2A64007C6"/>
  </w:style>
  <w:style w:type="paragraph" w:customStyle="1" w:styleId="6C7E9DB360404E358A343E83BEE72712">
    <w:name w:val="6C7E9DB360404E358A343E83BEE72712"/>
  </w:style>
  <w:style w:type="paragraph" w:customStyle="1" w:styleId="3C141BEF122C4F87BA2EC6BA1DB62321">
    <w:name w:val="3C141BEF122C4F87BA2EC6BA1DB62321"/>
  </w:style>
  <w:style w:type="paragraph" w:customStyle="1" w:styleId="99059BAEE42F4E7AA8C90084408838A9">
    <w:name w:val="99059BAEE42F4E7AA8C90084408838A9"/>
  </w:style>
  <w:style w:type="paragraph" w:customStyle="1" w:styleId="F870FF6EF94E4162B1F269CC88560424">
    <w:name w:val="F870FF6EF94E4162B1F269CC88560424"/>
  </w:style>
  <w:style w:type="paragraph" w:customStyle="1" w:styleId="4F7EE894B89D46CE99DBC88BA18EAB98">
    <w:name w:val="4F7EE894B89D46CE99DBC88BA18EAB98"/>
  </w:style>
  <w:style w:type="paragraph" w:customStyle="1" w:styleId="4C5D0073646245959848D4F505DFB8C3">
    <w:name w:val="4C5D0073646245959848D4F505DFB8C3"/>
  </w:style>
  <w:style w:type="paragraph" w:customStyle="1" w:styleId="00439273B11C492DB8E4868F1F8098DB">
    <w:name w:val="00439273B11C492DB8E4868F1F8098DB"/>
  </w:style>
  <w:style w:type="paragraph" w:customStyle="1" w:styleId="CFC603101DAA41719C5940BE32C06067">
    <w:name w:val="CFC603101DAA41719C5940BE32C060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usiness Theme to use">
  <a:themeElements>
    <a:clrScheme name="BUS_Activity Based Cost Track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Custom 53">
      <a:majorFont>
        <a:latin typeface="Franklin Gothic Book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0A489A-9285-41C3-9CE8-3D353681C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CD373B-0576-4E44-A284-0B50CBA69FE3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5C8FD774-1B5E-437E-BA97-7C2A38EA27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Practice update form healthcare.dotx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&lt;Instructions&gt;</vt:lpstr>
      <vt:lpstr>Company Information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2022-09-27T11:15:00Z</dcterms:created>
  <dcterms:modified xsi:type="dcterms:W3CDTF">2022-09-27T11:32:00Z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