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2D4" w:rsidRPr="00A442D4" w:rsidRDefault="00A442D4" w:rsidP="00A442D4">
      <w:pPr>
        <w:pStyle w:val="Heading1"/>
        <w:rPr>
          <w:rFonts w:asciiTheme="minorHAnsi" w:eastAsiaTheme="minorHAnsi" w:hAnsiTheme="minorHAnsi" w:cstheme="minorBidi"/>
          <w:b w:val="0"/>
          <w:color w:val="auto"/>
          <w:sz w:val="28"/>
          <w:szCs w:val="22"/>
        </w:rPr>
      </w:pPr>
      <w:r w:rsidRPr="00A442D4">
        <w:rPr>
          <w:sz w:val="38"/>
        </w:rPr>
        <w:t>Catering Booking Form</w:t>
      </w:r>
    </w:p>
    <w:p w:rsidR="00A442D4" w:rsidRDefault="00A442D4" w:rsidP="00A442D4">
      <w:pPr>
        <w:pStyle w:val="Field"/>
      </w:pPr>
    </w:p>
    <w:p w:rsidR="00A442D4" w:rsidRPr="00A442D4" w:rsidRDefault="00A442D4" w:rsidP="00A442D4">
      <w:pPr>
        <w:pStyle w:val="Field"/>
        <w:rPr>
          <w:sz w:val="24"/>
        </w:rPr>
      </w:pPr>
      <w:r w:rsidRPr="00A442D4">
        <w:rPr>
          <w:sz w:val="24"/>
        </w:rPr>
        <w:t xml:space="preserve"> </w:t>
      </w:r>
      <w:r w:rsidRPr="00A442D4">
        <w:rPr>
          <w:sz w:val="24"/>
        </w:rPr>
        <w:t>Fill the form and send it to [Contact]. Please contact us at +1 475-0989-0098</w:t>
      </w:r>
    </w:p>
    <w:p w:rsidR="00FD35A6" w:rsidRPr="00FA3EB3" w:rsidRDefault="00FD35A6" w:rsidP="00FD35A6"/>
    <w:p w:rsidR="00FD35A6" w:rsidRPr="00FA3EB3" w:rsidRDefault="00A442D4" w:rsidP="00FD35A6">
      <w:pPr>
        <w:pStyle w:val="Heading1"/>
      </w:pPr>
      <w:r>
        <w:t>Customer Information</w:t>
      </w:r>
    </w:p>
    <w:tbl>
      <w:tblPr>
        <w:tblW w:w="10966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</w:tblBorders>
        <w:tblLook w:val="0600" w:firstRow="0" w:lastRow="0" w:firstColumn="0" w:lastColumn="0" w:noHBand="1" w:noVBand="1"/>
      </w:tblPr>
      <w:tblGrid>
        <w:gridCol w:w="2740"/>
        <w:gridCol w:w="3114"/>
        <w:gridCol w:w="2653"/>
        <w:gridCol w:w="2459"/>
      </w:tblGrid>
      <w:tr w:rsidR="00687CFB" w:rsidRPr="00FA3EB3" w:rsidTr="00A442D4">
        <w:trPr>
          <w:trHeight w:val="672"/>
        </w:trPr>
        <w:tc>
          <w:tcPr>
            <w:tcW w:w="2740" w:type="dxa"/>
            <w:vMerge w:val="restart"/>
          </w:tcPr>
          <w:p w:rsidR="00687CFB" w:rsidRPr="00A442D4" w:rsidRDefault="00A442D4" w:rsidP="00FD35A6">
            <w:pPr>
              <w:pStyle w:val="Labels"/>
              <w:rPr>
                <w:sz w:val="22"/>
              </w:rPr>
            </w:pPr>
            <w:r w:rsidRPr="00A442D4">
              <w:rPr>
                <w:sz w:val="24"/>
              </w:rPr>
              <w:t>Personal or business name</w:t>
            </w:r>
          </w:p>
        </w:tc>
        <w:tc>
          <w:tcPr>
            <w:tcW w:w="3114" w:type="dxa"/>
            <w:shd w:val="clear" w:color="auto" w:fill="FFFFFF" w:themeFill="background1"/>
          </w:tcPr>
          <w:p w:rsidR="00687CFB" w:rsidRPr="00A442D4" w:rsidRDefault="00A442D4" w:rsidP="00FD35A6">
            <w:r>
              <w:t>[Personal Name]</w:t>
            </w:r>
          </w:p>
        </w:tc>
        <w:sdt>
          <w:sdtPr>
            <w:rPr>
              <w:sz w:val="22"/>
            </w:rPr>
            <w:id w:val="12430037"/>
            <w:placeholder>
              <w:docPart w:val="B694CEA52B5D46D8ADF0DBB68CEAA61F"/>
            </w:placeholder>
            <w:temporary/>
            <w:showingPlcHdr/>
            <w15:appearance w15:val="hidden"/>
          </w:sdtPr>
          <w:sdtEndPr/>
          <w:sdtContent>
            <w:tc>
              <w:tcPr>
                <w:tcW w:w="2653" w:type="dxa"/>
                <w:vMerge w:val="restart"/>
              </w:tcPr>
              <w:p w:rsidR="00687CFB" w:rsidRPr="00A442D4" w:rsidRDefault="00687CFB" w:rsidP="00FD35A6">
                <w:pPr>
                  <w:pStyle w:val="Labels"/>
                  <w:rPr>
                    <w:sz w:val="22"/>
                  </w:rPr>
                </w:pPr>
                <w:r w:rsidRPr="00A442D4">
                  <w:rPr>
                    <w:sz w:val="22"/>
                  </w:rPr>
                  <w:t xml:space="preserve">Street Address </w:t>
                </w:r>
              </w:p>
              <w:p w:rsidR="00687CFB" w:rsidRPr="00A442D4" w:rsidRDefault="00687CFB" w:rsidP="00FD35A6">
                <w:pPr>
                  <w:pStyle w:val="Labels"/>
                  <w:rPr>
                    <w:sz w:val="22"/>
                  </w:rPr>
                </w:pPr>
                <w:r w:rsidRPr="00A442D4">
                  <w:rPr>
                    <w:sz w:val="22"/>
                  </w:rPr>
                  <w:t xml:space="preserve">Including City, State, </w:t>
                </w:r>
              </w:p>
              <w:p w:rsidR="00687CFB" w:rsidRPr="00A442D4" w:rsidRDefault="00687CFB" w:rsidP="00FD35A6">
                <w:pPr>
                  <w:pStyle w:val="Labels"/>
                  <w:rPr>
                    <w:sz w:val="22"/>
                  </w:rPr>
                </w:pPr>
                <w:r w:rsidRPr="00A442D4">
                  <w:rPr>
                    <w:sz w:val="22"/>
                  </w:rPr>
                  <w:t>and ZIP Code</w:t>
                </w:r>
              </w:p>
            </w:tc>
          </w:sdtContent>
        </w:sdt>
        <w:tc>
          <w:tcPr>
            <w:tcW w:w="2459" w:type="dxa"/>
            <w:vMerge w:val="restart"/>
            <w:shd w:val="clear" w:color="auto" w:fill="FFFFFF" w:themeFill="background1"/>
          </w:tcPr>
          <w:p w:rsidR="00687CFB" w:rsidRPr="00FA3EB3" w:rsidRDefault="00687CFB" w:rsidP="00FD35A6"/>
        </w:tc>
      </w:tr>
      <w:tr w:rsidR="00687CFB" w:rsidRPr="00FA3EB3" w:rsidTr="00A442D4">
        <w:trPr>
          <w:trHeight w:val="672"/>
        </w:trPr>
        <w:tc>
          <w:tcPr>
            <w:tcW w:w="2740" w:type="dxa"/>
            <w:vMerge/>
          </w:tcPr>
          <w:p w:rsidR="00687CFB" w:rsidRPr="00A442D4" w:rsidRDefault="00687CFB" w:rsidP="00FD35A6">
            <w:pPr>
              <w:pStyle w:val="Labels"/>
              <w:rPr>
                <w:sz w:val="22"/>
              </w:rPr>
            </w:pPr>
          </w:p>
        </w:tc>
        <w:tc>
          <w:tcPr>
            <w:tcW w:w="3114" w:type="dxa"/>
          </w:tcPr>
          <w:p w:rsidR="00687CFB" w:rsidRPr="00A442D4" w:rsidRDefault="00A442D4" w:rsidP="00FD35A6">
            <w:r>
              <w:t>[Business Name]</w:t>
            </w:r>
          </w:p>
        </w:tc>
        <w:tc>
          <w:tcPr>
            <w:tcW w:w="2653" w:type="dxa"/>
            <w:vMerge/>
          </w:tcPr>
          <w:p w:rsidR="00687CFB" w:rsidRPr="00A442D4" w:rsidRDefault="00687CFB" w:rsidP="00FD35A6">
            <w:pPr>
              <w:pStyle w:val="Labels"/>
              <w:rPr>
                <w:sz w:val="22"/>
              </w:rPr>
            </w:pPr>
          </w:p>
        </w:tc>
        <w:tc>
          <w:tcPr>
            <w:tcW w:w="2459" w:type="dxa"/>
            <w:vMerge/>
            <w:shd w:val="clear" w:color="auto" w:fill="FFFFFF" w:themeFill="background1"/>
          </w:tcPr>
          <w:p w:rsidR="00687CFB" w:rsidRPr="00FA3EB3" w:rsidRDefault="00687CFB" w:rsidP="00FD35A6"/>
        </w:tc>
      </w:tr>
      <w:tr w:rsidR="00FD35A6" w:rsidRPr="00FA3EB3" w:rsidTr="00A442D4">
        <w:trPr>
          <w:trHeight w:val="527"/>
        </w:trPr>
        <w:sdt>
          <w:sdtPr>
            <w:rPr>
              <w:sz w:val="22"/>
            </w:rPr>
            <w:id w:val="886532508"/>
            <w:placeholder>
              <w:docPart w:val="604B01F18B7340DFADF106BF50FD00DB"/>
            </w:placeholder>
            <w:temporary/>
            <w:showingPlcHdr/>
            <w15:appearance w15:val="hidden"/>
          </w:sdtPr>
          <w:sdtEndPr/>
          <w:sdtContent>
            <w:tc>
              <w:tcPr>
                <w:tcW w:w="2740" w:type="dxa"/>
              </w:tcPr>
              <w:p w:rsidR="00FD35A6" w:rsidRPr="00A442D4" w:rsidRDefault="00FD35A6" w:rsidP="00FD35A6">
                <w:pPr>
                  <w:pStyle w:val="Labels"/>
                  <w:rPr>
                    <w:sz w:val="22"/>
                  </w:rPr>
                </w:pPr>
                <w:r w:rsidRPr="00A442D4">
                  <w:rPr>
                    <w:sz w:val="22"/>
                  </w:rPr>
                  <w:t>Telephone</w:t>
                </w:r>
              </w:p>
            </w:tc>
          </w:sdtContent>
        </w:sdt>
        <w:tc>
          <w:tcPr>
            <w:tcW w:w="3114" w:type="dxa"/>
            <w:shd w:val="clear" w:color="auto" w:fill="FFFFFF" w:themeFill="background1"/>
          </w:tcPr>
          <w:p w:rsidR="00FD35A6" w:rsidRPr="00A442D4" w:rsidRDefault="00FD35A6" w:rsidP="00FD35A6"/>
        </w:tc>
        <w:sdt>
          <w:sdtPr>
            <w:rPr>
              <w:sz w:val="22"/>
            </w:rPr>
            <w:id w:val="-810097148"/>
            <w:placeholder>
              <w:docPart w:val="0F1AD7AD35C643C0BF20A18358E6E684"/>
            </w:placeholder>
            <w:temporary/>
            <w:showingPlcHdr/>
            <w15:appearance w15:val="hidden"/>
          </w:sdtPr>
          <w:sdtEndPr/>
          <w:sdtContent>
            <w:tc>
              <w:tcPr>
                <w:tcW w:w="2653" w:type="dxa"/>
              </w:tcPr>
              <w:p w:rsidR="00FD35A6" w:rsidRPr="00A442D4" w:rsidRDefault="00FD35A6" w:rsidP="00FD35A6">
                <w:pPr>
                  <w:pStyle w:val="Labels"/>
                  <w:rPr>
                    <w:sz w:val="22"/>
                  </w:rPr>
                </w:pPr>
                <w:r w:rsidRPr="00A442D4">
                  <w:rPr>
                    <w:sz w:val="22"/>
                  </w:rPr>
                  <w:t>Fax</w:t>
                </w:r>
              </w:p>
            </w:tc>
          </w:sdtContent>
        </w:sdt>
        <w:tc>
          <w:tcPr>
            <w:tcW w:w="2459" w:type="dxa"/>
            <w:shd w:val="clear" w:color="auto" w:fill="FFFFFF" w:themeFill="background1"/>
          </w:tcPr>
          <w:p w:rsidR="00FD35A6" w:rsidRPr="00FA3EB3" w:rsidRDefault="00FD35A6" w:rsidP="00FD35A6"/>
        </w:tc>
      </w:tr>
      <w:tr w:rsidR="00FD35A6" w:rsidRPr="00FA3EB3" w:rsidTr="00A442D4">
        <w:trPr>
          <w:trHeight w:val="527"/>
        </w:trPr>
        <w:sdt>
          <w:sdtPr>
            <w:rPr>
              <w:sz w:val="22"/>
            </w:rPr>
            <w:id w:val="582024383"/>
            <w:placeholder>
              <w:docPart w:val="A04F541737B448A0A4B625B3B3DCCFD4"/>
            </w:placeholder>
            <w:temporary/>
            <w:showingPlcHdr/>
            <w15:appearance w15:val="hidden"/>
          </w:sdtPr>
          <w:sdtEndPr/>
          <w:sdtContent>
            <w:tc>
              <w:tcPr>
                <w:tcW w:w="2740" w:type="dxa"/>
              </w:tcPr>
              <w:p w:rsidR="00FD35A6" w:rsidRPr="00A442D4" w:rsidRDefault="00FD35A6" w:rsidP="00FD35A6">
                <w:pPr>
                  <w:pStyle w:val="Labels"/>
                  <w:rPr>
                    <w:sz w:val="22"/>
                  </w:rPr>
                </w:pPr>
                <w:r w:rsidRPr="00A442D4">
                  <w:rPr>
                    <w:sz w:val="22"/>
                  </w:rPr>
                  <w:t>Office Email Address</w:t>
                </w:r>
              </w:p>
            </w:tc>
          </w:sdtContent>
        </w:sdt>
        <w:tc>
          <w:tcPr>
            <w:tcW w:w="3114" w:type="dxa"/>
            <w:shd w:val="clear" w:color="auto" w:fill="FFFFFF" w:themeFill="background1"/>
          </w:tcPr>
          <w:p w:rsidR="00FD35A6" w:rsidRPr="00A442D4" w:rsidRDefault="00FD35A6" w:rsidP="00FD35A6"/>
        </w:tc>
        <w:sdt>
          <w:sdtPr>
            <w:rPr>
              <w:sz w:val="22"/>
            </w:rPr>
            <w:id w:val="418147833"/>
            <w:placeholder>
              <w:docPart w:val="67D3FB4061DD4EAF85814BD785E22E42"/>
            </w:placeholder>
            <w:temporary/>
            <w:showingPlcHdr/>
            <w15:appearance w15:val="hidden"/>
          </w:sdtPr>
          <w:sdtEndPr/>
          <w:sdtContent>
            <w:tc>
              <w:tcPr>
                <w:tcW w:w="2653" w:type="dxa"/>
              </w:tcPr>
              <w:p w:rsidR="00FD35A6" w:rsidRPr="00A442D4" w:rsidRDefault="00FD35A6" w:rsidP="00FD35A6">
                <w:pPr>
                  <w:pStyle w:val="Labels"/>
                  <w:rPr>
                    <w:sz w:val="22"/>
                  </w:rPr>
                </w:pPr>
                <w:r w:rsidRPr="00A442D4">
                  <w:rPr>
                    <w:sz w:val="22"/>
                  </w:rPr>
                  <w:t>Web Site</w:t>
                </w:r>
              </w:p>
            </w:tc>
          </w:sdtContent>
        </w:sdt>
        <w:tc>
          <w:tcPr>
            <w:tcW w:w="2459" w:type="dxa"/>
            <w:shd w:val="clear" w:color="auto" w:fill="FFFFFF" w:themeFill="background1"/>
          </w:tcPr>
          <w:p w:rsidR="00FD35A6" w:rsidRPr="00FA3EB3" w:rsidRDefault="00FD35A6" w:rsidP="00FD35A6"/>
        </w:tc>
      </w:tr>
      <w:tr w:rsidR="00FD35A6" w:rsidRPr="00FA3EB3" w:rsidTr="00A442D4">
        <w:trPr>
          <w:trHeight w:val="966"/>
        </w:trPr>
        <w:sdt>
          <w:sdtPr>
            <w:rPr>
              <w:sz w:val="22"/>
            </w:rPr>
            <w:id w:val="-738240193"/>
            <w:placeholder>
              <w:docPart w:val="30FDC3B87EC546EF86DD56FA32567261"/>
            </w:placeholder>
            <w:temporary/>
            <w:showingPlcHdr/>
            <w15:appearance w15:val="hidden"/>
          </w:sdtPr>
          <w:sdtEndPr/>
          <w:sdtContent>
            <w:tc>
              <w:tcPr>
                <w:tcW w:w="2740" w:type="dxa"/>
              </w:tcPr>
              <w:p w:rsidR="00FD35A6" w:rsidRPr="00A442D4" w:rsidRDefault="00FD35A6" w:rsidP="00FD35A6">
                <w:pPr>
                  <w:pStyle w:val="Labels"/>
                  <w:rPr>
                    <w:sz w:val="22"/>
                  </w:rPr>
                </w:pPr>
                <w:r w:rsidRPr="00A442D4">
                  <w:rPr>
                    <w:sz w:val="22"/>
                  </w:rPr>
                  <w:t>Billing Tax ID</w:t>
                </w:r>
              </w:p>
            </w:tc>
          </w:sdtContent>
        </w:sdt>
        <w:tc>
          <w:tcPr>
            <w:tcW w:w="3114" w:type="dxa"/>
            <w:shd w:val="clear" w:color="auto" w:fill="FFFFFF" w:themeFill="background1"/>
          </w:tcPr>
          <w:p w:rsidR="00FD35A6" w:rsidRPr="00A442D4" w:rsidRDefault="00FD35A6" w:rsidP="00FD35A6"/>
        </w:tc>
        <w:sdt>
          <w:sdtPr>
            <w:rPr>
              <w:sz w:val="22"/>
            </w:rPr>
            <w:id w:val="-171100337"/>
            <w:placeholder>
              <w:docPart w:val="20DE2921F95A4E359F86836CBA91BED1"/>
            </w:placeholder>
            <w:temporary/>
            <w:showingPlcHdr/>
            <w15:appearance w15:val="hidden"/>
          </w:sdtPr>
          <w:sdtEndPr/>
          <w:sdtContent>
            <w:tc>
              <w:tcPr>
                <w:tcW w:w="2653" w:type="dxa"/>
              </w:tcPr>
              <w:p w:rsidR="00FD35A6" w:rsidRPr="00A442D4" w:rsidRDefault="00FD35A6" w:rsidP="00FD35A6">
                <w:pPr>
                  <w:pStyle w:val="Labels"/>
                  <w:rPr>
                    <w:sz w:val="22"/>
                  </w:rPr>
                </w:pPr>
                <w:r w:rsidRPr="00A442D4">
                  <w:rPr>
                    <w:sz w:val="22"/>
                  </w:rPr>
                  <w:t>National Provider Identification (NPI) Number Type 2</w:t>
                </w:r>
              </w:p>
            </w:tc>
          </w:sdtContent>
        </w:sdt>
        <w:tc>
          <w:tcPr>
            <w:tcW w:w="2459" w:type="dxa"/>
            <w:shd w:val="clear" w:color="auto" w:fill="FFFFFF" w:themeFill="background1"/>
          </w:tcPr>
          <w:p w:rsidR="00FD35A6" w:rsidRPr="00FA3EB3" w:rsidRDefault="00FD35A6" w:rsidP="00FD35A6"/>
        </w:tc>
      </w:tr>
    </w:tbl>
    <w:p w:rsidR="00FD35A6" w:rsidRDefault="00FD35A6" w:rsidP="00FD35A6"/>
    <w:p w:rsidR="00A442D4" w:rsidRPr="00FA3EB3" w:rsidRDefault="00A442D4" w:rsidP="00A442D4">
      <w:pPr>
        <w:pStyle w:val="Heading1"/>
      </w:pPr>
      <w:r>
        <w:t>Catering Required</w:t>
      </w:r>
    </w:p>
    <w:tbl>
      <w:tblPr>
        <w:tblStyle w:val="GridTable4-Accent3"/>
        <w:tblW w:w="10975" w:type="dxa"/>
        <w:tblLayout w:type="fixed"/>
        <w:tblLook w:val="0620" w:firstRow="1" w:lastRow="0" w:firstColumn="0" w:lastColumn="0" w:noHBand="1" w:noVBand="1"/>
      </w:tblPr>
      <w:tblGrid>
        <w:gridCol w:w="1075"/>
        <w:gridCol w:w="5850"/>
        <w:gridCol w:w="1175"/>
        <w:gridCol w:w="1175"/>
        <w:gridCol w:w="1700"/>
      </w:tblGrid>
      <w:tr w:rsidR="00A442D4" w:rsidRPr="00FA3EB3" w:rsidTr="00A442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9"/>
        </w:trPr>
        <w:tc>
          <w:tcPr>
            <w:tcW w:w="1075" w:type="dxa"/>
          </w:tcPr>
          <w:p w:rsidR="00A442D4" w:rsidRPr="00A442D4" w:rsidRDefault="00A442D4" w:rsidP="00A442D4">
            <w:pPr>
              <w:rPr>
                <w:rStyle w:val="Emphasis"/>
                <w:sz w:val="26"/>
              </w:rPr>
            </w:pPr>
            <w:r>
              <w:rPr>
                <w:rStyle w:val="Emphasis"/>
                <w:sz w:val="26"/>
              </w:rPr>
              <w:t>Sr. No</w:t>
            </w:r>
          </w:p>
        </w:tc>
        <w:tc>
          <w:tcPr>
            <w:tcW w:w="5850" w:type="dxa"/>
          </w:tcPr>
          <w:p w:rsidR="00A442D4" w:rsidRPr="00A442D4" w:rsidRDefault="00A442D4" w:rsidP="00A442D4">
            <w:pPr>
              <w:rPr>
                <w:sz w:val="26"/>
              </w:rPr>
            </w:pPr>
            <w:r w:rsidRPr="00A442D4">
              <w:rPr>
                <w:sz w:val="26"/>
              </w:rPr>
              <w:t>Item Description</w:t>
            </w:r>
          </w:p>
        </w:tc>
        <w:tc>
          <w:tcPr>
            <w:tcW w:w="1175" w:type="dxa"/>
          </w:tcPr>
          <w:p w:rsidR="00A442D4" w:rsidRDefault="00A442D4" w:rsidP="00A442D4">
            <w:pPr>
              <w:jc w:val="center"/>
              <w:rPr>
                <w:sz w:val="26"/>
              </w:rPr>
            </w:pPr>
            <w:r>
              <w:rPr>
                <w:sz w:val="26"/>
              </w:rPr>
              <w:t>Qty</w:t>
            </w:r>
          </w:p>
        </w:tc>
        <w:tc>
          <w:tcPr>
            <w:tcW w:w="1175" w:type="dxa"/>
          </w:tcPr>
          <w:p w:rsidR="00A442D4" w:rsidRPr="00A442D4" w:rsidRDefault="00A442D4" w:rsidP="00A442D4">
            <w:pPr>
              <w:jc w:val="center"/>
              <w:rPr>
                <w:sz w:val="26"/>
              </w:rPr>
            </w:pPr>
            <w:r>
              <w:rPr>
                <w:sz w:val="26"/>
              </w:rPr>
              <w:t>Unit $</w:t>
            </w:r>
          </w:p>
        </w:tc>
        <w:tc>
          <w:tcPr>
            <w:tcW w:w="1700" w:type="dxa"/>
          </w:tcPr>
          <w:p w:rsidR="00A442D4" w:rsidRPr="00A442D4" w:rsidRDefault="00A442D4" w:rsidP="00A442D4">
            <w:pPr>
              <w:jc w:val="center"/>
              <w:rPr>
                <w:rStyle w:val="Emphasis"/>
                <w:sz w:val="26"/>
              </w:rPr>
            </w:pPr>
            <w:r>
              <w:rPr>
                <w:rStyle w:val="Emphasis"/>
                <w:sz w:val="26"/>
              </w:rPr>
              <w:t>Pricing</w:t>
            </w:r>
          </w:p>
        </w:tc>
      </w:tr>
      <w:tr w:rsidR="00A442D4" w:rsidRPr="00FA3EB3" w:rsidTr="00A442D4">
        <w:trPr>
          <w:trHeight w:hRule="exact" w:val="648"/>
        </w:trPr>
        <w:tc>
          <w:tcPr>
            <w:tcW w:w="1075" w:type="dxa"/>
          </w:tcPr>
          <w:p w:rsidR="00A442D4" w:rsidRPr="00FA3EB3" w:rsidRDefault="00A442D4" w:rsidP="00232876"/>
        </w:tc>
        <w:tc>
          <w:tcPr>
            <w:tcW w:w="5850" w:type="dxa"/>
          </w:tcPr>
          <w:p w:rsidR="00A442D4" w:rsidRPr="00FA3EB3" w:rsidRDefault="00A442D4" w:rsidP="00687CFB"/>
        </w:tc>
        <w:tc>
          <w:tcPr>
            <w:tcW w:w="1175" w:type="dxa"/>
          </w:tcPr>
          <w:p w:rsidR="00A442D4" w:rsidRPr="00FA3EB3" w:rsidRDefault="00A442D4" w:rsidP="00687CFB"/>
        </w:tc>
        <w:tc>
          <w:tcPr>
            <w:tcW w:w="1175" w:type="dxa"/>
          </w:tcPr>
          <w:p w:rsidR="00A442D4" w:rsidRPr="00FA3EB3" w:rsidRDefault="00A442D4" w:rsidP="00687CFB"/>
        </w:tc>
        <w:tc>
          <w:tcPr>
            <w:tcW w:w="1700" w:type="dxa"/>
          </w:tcPr>
          <w:p w:rsidR="00A442D4" w:rsidRPr="00FA3EB3" w:rsidRDefault="00A442D4" w:rsidP="00687CFB"/>
        </w:tc>
      </w:tr>
      <w:tr w:rsidR="00A442D4" w:rsidRPr="00FA3EB3" w:rsidTr="00A442D4">
        <w:trPr>
          <w:trHeight w:hRule="exact" w:val="648"/>
        </w:trPr>
        <w:tc>
          <w:tcPr>
            <w:tcW w:w="1075" w:type="dxa"/>
          </w:tcPr>
          <w:p w:rsidR="00A442D4" w:rsidRPr="00FA3EB3" w:rsidRDefault="00A442D4" w:rsidP="00687CFB">
            <w:pPr>
              <w:rPr>
                <w:sz w:val="6"/>
                <w:szCs w:val="6"/>
              </w:rPr>
            </w:pPr>
          </w:p>
        </w:tc>
        <w:tc>
          <w:tcPr>
            <w:tcW w:w="5850" w:type="dxa"/>
          </w:tcPr>
          <w:p w:rsidR="00A442D4" w:rsidRPr="00FA3EB3" w:rsidRDefault="00A442D4" w:rsidP="00687CFB">
            <w:pPr>
              <w:rPr>
                <w:sz w:val="6"/>
                <w:szCs w:val="6"/>
              </w:rPr>
            </w:pPr>
          </w:p>
        </w:tc>
        <w:tc>
          <w:tcPr>
            <w:tcW w:w="1175" w:type="dxa"/>
          </w:tcPr>
          <w:p w:rsidR="00A442D4" w:rsidRPr="00FA3EB3" w:rsidRDefault="00A442D4" w:rsidP="00687CFB">
            <w:pPr>
              <w:rPr>
                <w:sz w:val="6"/>
                <w:szCs w:val="6"/>
              </w:rPr>
            </w:pPr>
          </w:p>
        </w:tc>
        <w:tc>
          <w:tcPr>
            <w:tcW w:w="1175" w:type="dxa"/>
          </w:tcPr>
          <w:p w:rsidR="00A442D4" w:rsidRPr="00FA3EB3" w:rsidRDefault="00A442D4" w:rsidP="00687CFB">
            <w:pPr>
              <w:rPr>
                <w:sz w:val="6"/>
                <w:szCs w:val="6"/>
              </w:rPr>
            </w:pPr>
          </w:p>
        </w:tc>
        <w:tc>
          <w:tcPr>
            <w:tcW w:w="1700" w:type="dxa"/>
          </w:tcPr>
          <w:p w:rsidR="00A442D4" w:rsidRPr="00FA3EB3" w:rsidRDefault="00A442D4" w:rsidP="00687CFB">
            <w:pPr>
              <w:rPr>
                <w:sz w:val="6"/>
                <w:szCs w:val="6"/>
              </w:rPr>
            </w:pPr>
          </w:p>
        </w:tc>
      </w:tr>
      <w:tr w:rsidR="00A442D4" w:rsidRPr="00FA3EB3" w:rsidTr="00A442D4">
        <w:trPr>
          <w:trHeight w:hRule="exact" w:val="648"/>
        </w:trPr>
        <w:tc>
          <w:tcPr>
            <w:tcW w:w="1075" w:type="dxa"/>
          </w:tcPr>
          <w:p w:rsidR="00A442D4" w:rsidRPr="00FA3EB3" w:rsidRDefault="00A442D4" w:rsidP="00232876"/>
        </w:tc>
        <w:tc>
          <w:tcPr>
            <w:tcW w:w="5850" w:type="dxa"/>
          </w:tcPr>
          <w:p w:rsidR="00A442D4" w:rsidRPr="00FA3EB3" w:rsidRDefault="00A442D4" w:rsidP="00687CFB"/>
        </w:tc>
        <w:tc>
          <w:tcPr>
            <w:tcW w:w="1175" w:type="dxa"/>
          </w:tcPr>
          <w:p w:rsidR="00A442D4" w:rsidRPr="00FA3EB3" w:rsidRDefault="00A442D4" w:rsidP="00687CFB"/>
        </w:tc>
        <w:tc>
          <w:tcPr>
            <w:tcW w:w="1175" w:type="dxa"/>
          </w:tcPr>
          <w:p w:rsidR="00A442D4" w:rsidRPr="00FA3EB3" w:rsidRDefault="00A442D4" w:rsidP="00687CFB"/>
        </w:tc>
        <w:tc>
          <w:tcPr>
            <w:tcW w:w="1700" w:type="dxa"/>
          </w:tcPr>
          <w:p w:rsidR="00A442D4" w:rsidRPr="00FA3EB3" w:rsidRDefault="00A442D4" w:rsidP="00687CFB"/>
        </w:tc>
      </w:tr>
      <w:tr w:rsidR="00A442D4" w:rsidRPr="00FA3EB3" w:rsidTr="00A442D4">
        <w:trPr>
          <w:trHeight w:hRule="exact" w:val="648"/>
        </w:trPr>
        <w:tc>
          <w:tcPr>
            <w:tcW w:w="1075" w:type="dxa"/>
          </w:tcPr>
          <w:p w:rsidR="00A442D4" w:rsidRPr="00FA3EB3" w:rsidRDefault="00A442D4" w:rsidP="00687CFB">
            <w:pPr>
              <w:rPr>
                <w:sz w:val="6"/>
                <w:szCs w:val="6"/>
              </w:rPr>
            </w:pPr>
          </w:p>
        </w:tc>
        <w:tc>
          <w:tcPr>
            <w:tcW w:w="5850" w:type="dxa"/>
          </w:tcPr>
          <w:p w:rsidR="00A442D4" w:rsidRPr="00FA3EB3" w:rsidRDefault="00A442D4" w:rsidP="00687CFB">
            <w:pPr>
              <w:rPr>
                <w:sz w:val="6"/>
                <w:szCs w:val="6"/>
              </w:rPr>
            </w:pPr>
          </w:p>
        </w:tc>
        <w:tc>
          <w:tcPr>
            <w:tcW w:w="1175" w:type="dxa"/>
          </w:tcPr>
          <w:p w:rsidR="00A442D4" w:rsidRPr="00FA3EB3" w:rsidRDefault="00A442D4" w:rsidP="00687CFB">
            <w:pPr>
              <w:rPr>
                <w:sz w:val="6"/>
                <w:szCs w:val="6"/>
              </w:rPr>
            </w:pPr>
          </w:p>
        </w:tc>
        <w:tc>
          <w:tcPr>
            <w:tcW w:w="1175" w:type="dxa"/>
          </w:tcPr>
          <w:p w:rsidR="00A442D4" w:rsidRPr="00FA3EB3" w:rsidRDefault="00A442D4" w:rsidP="00687CFB">
            <w:pPr>
              <w:rPr>
                <w:sz w:val="6"/>
                <w:szCs w:val="6"/>
              </w:rPr>
            </w:pPr>
          </w:p>
        </w:tc>
        <w:tc>
          <w:tcPr>
            <w:tcW w:w="1700" w:type="dxa"/>
          </w:tcPr>
          <w:p w:rsidR="00A442D4" w:rsidRPr="00FA3EB3" w:rsidRDefault="00A442D4" w:rsidP="00687CFB">
            <w:pPr>
              <w:rPr>
                <w:sz w:val="6"/>
                <w:szCs w:val="6"/>
              </w:rPr>
            </w:pPr>
          </w:p>
        </w:tc>
      </w:tr>
      <w:tr w:rsidR="00A442D4" w:rsidRPr="00FA3EB3" w:rsidTr="00A442D4">
        <w:trPr>
          <w:trHeight w:hRule="exact" w:val="648"/>
        </w:trPr>
        <w:tc>
          <w:tcPr>
            <w:tcW w:w="1075" w:type="dxa"/>
          </w:tcPr>
          <w:p w:rsidR="00A442D4" w:rsidRPr="00FA3EB3" w:rsidRDefault="00A442D4" w:rsidP="00232876"/>
        </w:tc>
        <w:tc>
          <w:tcPr>
            <w:tcW w:w="5850" w:type="dxa"/>
          </w:tcPr>
          <w:p w:rsidR="00A442D4" w:rsidRPr="00FA3EB3" w:rsidRDefault="00A442D4" w:rsidP="00687CFB"/>
        </w:tc>
        <w:tc>
          <w:tcPr>
            <w:tcW w:w="1175" w:type="dxa"/>
          </w:tcPr>
          <w:p w:rsidR="00A442D4" w:rsidRPr="00FA3EB3" w:rsidRDefault="00A442D4" w:rsidP="00687CFB"/>
        </w:tc>
        <w:tc>
          <w:tcPr>
            <w:tcW w:w="1175" w:type="dxa"/>
          </w:tcPr>
          <w:p w:rsidR="00A442D4" w:rsidRPr="00FA3EB3" w:rsidRDefault="00A442D4" w:rsidP="00687CFB"/>
        </w:tc>
        <w:tc>
          <w:tcPr>
            <w:tcW w:w="1700" w:type="dxa"/>
          </w:tcPr>
          <w:p w:rsidR="00A442D4" w:rsidRPr="00FA3EB3" w:rsidRDefault="00A442D4" w:rsidP="00687CFB"/>
        </w:tc>
      </w:tr>
      <w:tr w:rsidR="00A442D4" w:rsidRPr="00FA3EB3" w:rsidTr="00A442D4">
        <w:trPr>
          <w:trHeight w:hRule="exact" w:val="648"/>
        </w:trPr>
        <w:tc>
          <w:tcPr>
            <w:tcW w:w="1075" w:type="dxa"/>
          </w:tcPr>
          <w:p w:rsidR="00A442D4" w:rsidRPr="00FA3EB3" w:rsidRDefault="00A442D4" w:rsidP="00232876"/>
        </w:tc>
        <w:tc>
          <w:tcPr>
            <w:tcW w:w="5850" w:type="dxa"/>
          </w:tcPr>
          <w:p w:rsidR="00A442D4" w:rsidRPr="00FA3EB3" w:rsidRDefault="00A442D4" w:rsidP="00687CFB"/>
        </w:tc>
        <w:tc>
          <w:tcPr>
            <w:tcW w:w="1175" w:type="dxa"/>
          </w:tcPr>
          <w:p w:rsidR="00A442D4" w:rsidRPr="00FA3EB3" w:rsidRDefault="00A442D4" w:rsidP="00687CFB"/>
        </w:tc>
        <w:tc>
          <w:tcPr>
            <w:tcW w:w="1175" w:type="dxa"/>
          </w:tcPr>
          <w:p w:rsidR="00A442D4" w:rsidRPr="00FA3EB3" w:rsidRDefault="00A442D4" w:rsidP="00687CFB"/>
        </w:tc>
        <w:tc>
          <w:tcPr>
            <w:tcW w:w="1700" w:type="dxa"/>
          </w:tcPr>
          <w:p w:rsidR="00A442D4" w:rsidRPr="00FA3EB3" w:rsidRDefault="00A442D4" w:rsidP="00687CFB"/>
        </w:tc>
      </w:tr>
    </w:tbl>
    <w:p w:rsidR="00232876" w:rsidRPr="00FA3EB3" w:rsidRDefault="00232876" w:rsidP="00FD35A6"/>
    <w:tbl>
      <w:tblPr>
        <w:tblW w:w="0" w:type="auto"/>
        <w:tblLook w:val="0600" w:firstRow="0" w:lastRow="0" w:firstColumn="0" w:lastColumn="0" w:noHBand="1" w:noVBand="1"/>
      </w:tblPr>
      <w:tblGrid>
        <w:gridCol w:w="2159"/>
        <w:gridCol w:w="4050"/>
        <w:gridCol w:w="270"/>
        <w:gridCol w:w="821"/>
        <w:gridCol w:w="3500"/>
      </w:tblGrid>
      <w:tr w:rsidR="00232876" w:rsidRPr="00FA3EB3" w:rsidTr="00232876">
        <w:trPr>
          <w:trHeight w:val="360"/>
        </w:trPr>
        <w:tc>
          <w:tcPr>
            <w:tcW w:w="2160" w:type="dxa"/>
            <w:tcBorders>
              <w:top w:val="single" w:sz="4" w:space="0" w:color="BFBFBF" w:themeColor="background1" w:themeShade="BF"/>
            </w:tcBorders>
            <w:shd w:val="clear" w:color="auto" w:fill="auto"/>
            <w:vAlign w:val="center"/>
          </w:tcPr>
          <w:p w:rsidR="00232876" w:rsidRPr="00FA3EB3" w:rsidRDefault="00232876" w:rsidP="00232876">
            <w:pPr>
              <w:pStyle w:val="NoSpacing"/>
            </w:pPr>
          </w:p>
        </w:tc>
        <w:tc>
          <w:tcPr>
            <w:tcW w:w="4050" w:type="dxa"/>
            <w:tcBorders>
              <w:top w:val="single" w:sz="4" w:space="0" w:color="BFBFBF" w:themeColor="background1" w:themeShade="BF"/>
            </w:tcBorders>
            <w:shd w:val="clear" w:color="auto" w:fill="auto"/>
            <w:vAlign w:val="center"/>
          </w:tcPr>
          <w:p w:rsidR="00FA3EB3" w:rsidRPr="00FA3EB3" w:rsidRDefault="00FA3EB3" w:rsidP="00FA3EB3"/>
        </w:tc>
        <w:tc>
          <w:tcPr>
            <w:tcW w:w="270" w:type="dxa"/>
            <w:tcBorders>
              <w:top w:val="single" w:sz="4" w:space="0" w:color="BFBFBF" w:themeColor="background1" w:themeShade="BF"/>
            </w:tcBorders>
            <w:shd w:val="clear" w:color="auto" w:fill="auto"/>
            <w:vAlign w:val="center"/>
          </w:tcPr>
          <w:p w:rsidR="00232876" w:rsidRPr="00FA3EB3" w:rsidRDefault="00232876" w:rsidP="00232876">
            <w:pPr>
              <w:pStyle w:val="NoSpacing"/>
            </w:pPr>
          </w:p>
        </w:tc>
        <w:tc>
          <w:tcPr>
            <w:tcW w:w="810" w:type="dxa"/>
            <w:tcBorders>
              <w:top w:val="single" w:sz="4" w:space="0" w:color="BFBFBF" w:themeColor="background1" w:themeShade="BF"/>
            </w:tcBorders>
            <w:shd w:val="clear" w:color="auto" w:fill="auto"/>
            <w:vAlign w:val="center"/>
          </w:tcPr>
          <w:p w:rsidR="00232876" w:rsidRPr="00FA3EB3" w:rsidRDefault="00232876" w:rsidP="00232876">
            <w:pPr>
              <w:pStyle w:val="NoSpacing"/>
            </w:pPr>
          </w:p>
        </w:tc>
        <w:tc>
          <w:tcPr>
            <w:tcW w:w="3500" w:type="dxa"/>
            <w:tcBorders>
              <w:top w:val="single" w:sz="4" w:space="0" w:color="BFBFBF" w:themeColor="background1" w:themeShade="BF"/>
            </w:tcBorders>
            <w:shd w:val="clear" w:color="auto" w:fill="auto"/>
            <w:vAlign w:val="center"/>
          </w:tcPr>
          <w:p w:rsidR="00232876" w:rsidRPr="00FA3EB3" w:rsidRDefault="00232876" w:rsidP="00232876">
            <w:pPr>
              <w:pStyle w:val="NoSpacing"/>
            </w:pPr>
          </w:p>
        </w:tc>
      </w:tr>
      <w:tr w:rsidR="00687CFB" w:rsidRPr="00FA3EB3" w:rsidTr="00232876">
        <w:trPr>
          <w:trHeight w:val="360"/>
        </w:trPr>
        <w:sdt>
          <w:sdtPr>
            <w:rPr>
              <w:sz w:val="24"/>
            </w:rPr>
            <w:id w:val="2115246489"/>
            <w:placeholder>
              <w:docPart w:val="5E1A067A6C0F49D182897D64650F01EA"/>
            </w:placeholder>
            <w:temporary/>
            <w:showingPlcHdr/>
            <w15:appearance w15:val="hidden"/>
          </w:sdtPr>
          <w:sdtEndPr/>
          <w:sdtContent>
            <w:tc>
              <w:tcPr>
                <w:tcW w:w="2160" w:type="dxa"/>
                <w:vAlign w:val="center"/>
              </w:tcPr>
              <w:p w:rsidR="00687CFB" w:rsidRPr="00A442D4" w:rsidRDefault="00232876" w:rsidP="00232876">
                <w:pPr>
                  <w:pStyle w:val="NoSpacing"/>
                  <w:rPr>
                    <w:sz w:val="24"/>
                  </w:rPr>
                </w:pPr>
                <w:r w:rsidRPr="00A442D4">
                  <w:rPr>
                    <w:sz w:val="24"/>
                  </w:rPr>
                  <w:t>Signature</w:t>
                </w:r>
              </w:p>
            </w:tc>
          </w:sdtContent>
        </w:sdt>
        <w:tc>
          <w:tcPr>
            <w:tcW w:w="4050" w:type="dxa"/>
            <w:shd w:val="clear" w:color="auto" w:fill="FFFFFF" w:themeFill="background1"/>
            <w:vAlign w:val="center"/>
          </w:tcPr>
          <w:p w:rsidR="00687CFB" w:rsidRPr="00A442D4" w:rsidRDefault="00687CFB" w:rsidP="00232876">
            <w:pPr>
              <w:pStyle w:val="NoSpacing"/>
              <w:rPr>
                <w:sz w:val="24"/>
              </w:rPr>
            </w:pPr>
          </w:p>
        </w:tc>
        <w:tc>
          <w:tcPr>
            <w:tcW w:w="270" w:type="dxa"/>
            <w:vAlign w:val="center"/>
          </w:tcPr>
          <w:p w:rsidR="00687CFB" w:rsidRPr="00A442D4" w:rsidRDefault="00687CFB" w:rsidP="00232876">
            <w:pPr>
              <w:pStyle w:val="NoSpacing"/>
              <w:rPr>
                <w:sz w:val="24"/>
              </w:rPr>
            </w:pPr>
          </w:p>
        </w:tc>
        <w:sdt>
          <w:sdtPr>
            <w:rPr>
              <w:sz w:val="24"/>
            </w:rPr>
            <w:id w:val="-1603715072"/>
            <w:placeholder>
              <w:docPart w:val="F904F80EFE7B4EE2A86B9DAEED0D6F84"/>
            </w:placeholder>
            <w:temporary/>
            <w:showingPlcHdr/>
            <w15:appearance w15:val="hidden"/>
          </w:sdtPr>
          <w:sdtEndPr/>
          <w:sdtContent>
            <w:tc>
              <w:tcPr>
                <w:tcW w:w="810" w:type="dxa"/>
                <w:vAlign w:val="center"/>
              </w:tcPr>
              <w:p w:rsidR="00687CFB" w:rsidRPr="00A442D4" w:rsidRDefault="00232876" w:rsidP="00232876">
                <w:pPr>
                  <w:pStyle w:val="NoSpacing"/>
                  <w:rPr>
                    <w:sz w:val="24"/>
                  </w:rPr>
                </w:pPr>
                <w:r w:rsidRPr="00A442D4">
                  <w:rPr>
                    <w:sz w:val="24"/>
                  </w:rPr>
                  <w:t>Name</w:t>
                </w:r>
              </w:p>
            </w:tc>
          </w:sdtContent>
        </w:sdt>
        <w:tc>
          <w:tcPr>
            <w:tcW w:w="3500" w:type="dxa"/>
            <w:shd w:val="clear" w:color="auto" w:fill="FFFFFF" w:themeFill="background1"/>
            <w:vAlign w:val="center"/>
          </w:tcPr>
          <w:p w:rsidR="00687CFB" w:rsidRPr="00A442D4" w:rsidRDefault="00687CFB" w:rsidP="00232876">
            <w:pPr>
              <w:pStyle w:val="NoSpacing"/>
              <w:rPr>
                <w:sz w:val="24"/>
              </w:rPr>
            </w:pPr>
          </w:p>
        </w:tc>
      </w:tr>
      <w:tr w:rsidR="00232876" w:rsidRPr="00FA3EB3" w:rsidTr="00232876">
        <w:trPr>
          <w:trHeight w:val="360"/>
        </w:trPr>
        <w:tc>
          <w:tcPr>
            <w:tcW w:w="2160" w:type="dxa"/>
            <w:shd w:val="clear" w:color="auto" w:fill="auto"/>
          </w:tcPr>
          <w:p w:rsidR="00232876" w:rsidRPr="00FA3EB3" w:rsidRDefault="00232876" w:rsidP="00232876">
            <w:pPr>
              <w:pStyle w:val="NoSpacing"/>
            </w:pPr>
          </w:p>
        </w:tc>
        <w:sdt>
          <w:sdtPr>
            <w:id w:val="-1424941974"/>
            <w:placeholder>
              <w:docPart w:val="A678CEECEBB345CA8D64F92684B5E103"/>
            </w:placeholder>
            <w:temporary/>
            <w:showingPlcHdr/>
            <w15:appearance w15:val="hidden"/>
          </w:sdtPr>
          <w:sdtEndPr/>
          <w:sdtContent>
            <w:tc>
              <w:tcPr>
                <w:tcW w:w="4050" w:type="dxa"/>
                <w:shd w:val="clear" w:color="auto" w:fill="auto"/>
              </w:tcPr>
              <w:p w:rsidR="00232876" w:rsidRPr="00FA3EB3" w:rsidRDefault="00232876" w:rsidP="00232876">
                <w:pPr>
                  <w:pStyle w:val="Field"/>
                </w:pPr>
                <w:r w:rsidRPr="00FA3EB3">
                  <w:t>Signature of the Person Submitting this Form</w:t>
                </w:r>
              </w:p>
            </w:tc>
          </w:sdtContent>
        </w:sdt>
        <w:tc>
          <w:tcPr>
            <w:tcW w:w="270" w:type="dxa"/>
            <w:shd w:val="clear" w:color="auto" w:fill="auto"/>
          </w:tcPr>
          <w:p w:rsidR="00232876" w:rsidRPr="00FA3EB3" w:rsidRDefault="00232876" w:rsidP="00232876">
            <w:pPr>
              <w:pStyle w:val="NoSpacing"/>
            </w:pPr>
          </w:p>
        </w:tc>
        <w:tc>
          <w:tcPr>
            <w:tcW w:w="810" w:type="dxa"/>
            <w:shd w:val="clear" w:color="auto" w:fill="auto"/>
          </w:tcPr>
          <w:p w:rsidR="00232876" w:rsidRPr="00FA3EB3" w:rsidRDefault="00232876" w:rsidP="00232876">
            <w:pPr>
              <w:pStyle w:val="NoSpacing"/>
            </w:pPr>
          </w:p>
        </w:tc>
        <w:sdt>
          <w:sdtPr>
            <w:id w:val="-1027253848"/>
            <w:placeholder>
              <w:docPart w:val="EF8A196D4F3A4EF7B3E5D3AB99F6093C"/>
            </w:placeholder>
            <w:temporary/>
            <w:showingPlcHdr/>
            <w15:appearance w15:val="hidden"/>
          </w:sdtPr>
          <w:sdtEndPr/>
          <w:sdtContent>
            <w:tc>
              <w:tcPr>
                <w:tcW w:w="3500" w:type="dxa"/>
                <w:shd w:val="clear" w:color="auto" w:fill="auto"/>
              </w:tcPr>
              <w:p w:rsidR="00232876" w:rsidRPr="00FA3EB3" w:rsidRDefault="00232876" w:rsidP="00232876">
                <w:pPr>
                  <w:pStyle w:val="Field"/>
                </w:pPr>
                <w:r w:rsidRPr="00FA3EB3">
                  <w:t>Name of the Person Submitting this Form (print)</w:t>
                </w:r>
              </w:p>
            </w:tc>
          </w:sdtContent>
        </w:sdt>
      </w:tr>
    </w:tbl>
    <w:p w:rsidR="00687CFB" w:rsidRPr="00FA3EB3" w:rsidRDefault="00687CFB"/>
    <w:tbl>
      <w:tblPr>
        <w:tblW w:w="4792" w:type="dxa"/>
        <w:tblLook w:val="0600" w:firstRow="0" w:lastRow="0" w:firstColumn="0" w:lastColumn="0" w:noHBand="1" w:noVBand="1"/>
      </w:tblPr>
      <w:tblGrid>
        <w:gridCol w:w="2160"/>
        <w:gridCol w:w="720"/>
        <w:gridCol w:w="236"/>
        <w:gridCol w:w="720"/>
        <w:gridCol w:w="236"/>
        <w:gridCol w:w="720"/>
      </w:tblGrid>
      <w:tr w:rsidR="00232876" w:rsidRPr="00FA3EB3" w:rsidTr="00232876">
        <w:trPr>
          <w:trHeight w:val="360"/>
        </w:trPr>
        <w:sdt>
          <w:sdtPr>
            <w:rPr>
              <w:sz w:val="24"/>
            </w:rPr>
            <w:id w:val="1220785300"/>
            <w:placeholder>
              <w:docPart w:val="6C34AEF6146E406C9711F51DE92C5B4F"/>
            </w:placeholder>
            <w:temporary/>
            <w:showingPlcHdr/>
            <w15:appearance w15:val="hidden"/>
          </w:sdtPr>
          <w:sdtEndPr/>
          <w:sdtContent>
            <w:tc>
              <w:tcPr>
                <w:tcW w:w="2160" w:type="dxa"/>
                <w:vAlign w:val="center"/>
              </w:tcPr>
              <w:p w:rsidR="00232876" w:rsidRPr="00A442D4" w:rsidRDefault="00232876" w:rsidP="00232876">
                <w:pPr>
                  <w:pStyle w:val="NoSpacing"/>
                  <w:rPr>
                    <w:sz w:val="24"/>
                  </w:rPr>
                </w:pPr>
                <w:r w:rsidRPr="00A442D4">
                  <w:rPr>
                    <w:sz w:val="24"/>
                  </w:rPr>
                  <w:t>Date of Signature</w:t>
                </w:r>
              </w:p>
            </w:tc>
          </w:sdtContent>
        </w:sdt>
        <w:tc>
          <w:tcPr>
            <w:tcW w:w="720" w:type="dxa"/>
            <w:shd w:val="clear" w:color="auto" w:fill="FFFFFF" w:themeFill="background1"/>
            <w:vAlign w:val="center"/>
          </w:tcPr>
          <w:p w:rsidR="00232876" w:rsidRPr="00A442D4" w:rsidRDefault="00232876" w:rsidP="00232876">
            <w:pPr>
              <w:pStyle w:val="NoSpacing"/>
              <w:rPr>
                <w:sz w:val="24"/>
              </w:rPr>
            </w:pPr>
          </w:p>
        </w:tc>
        <w:tc>
          <w:tcPr>
            <w:tcW w:w="236" w:type="dxa"/>
            <w:vAlign w:val="center"/>
          </w:tcPr>
          <w:p w:rsidR="00232876" w:rsidRPr="00FA3EB3" w:rsidRDefault="00232876" w:rsidP="00232876">
            <w:pPr>
              <w:pStyle w:val="NoSpacing"/>
            </w:pP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232876" w:rsidRPr="00FA3EB3" w:rsidRDefault="00232876" w:rsidP="00232876">
            <w:pPr>
              <w:pStyle w:val="NoSpacing"/>
            </w:pPr>
          </w:p>
        </w:tc>
        <w:tc>
          <w:tcPr>
            <w:tcW w:w="236" w:type="dxa"/>
            <w:vAlign w:val="center"/>
          </w:tcPr>
          <w:p w:rsidR="00232876" w:rsidRPr="00FA3EB3" w:rsidRDefault="00232876" w:rsidP="00232876">
            <w:pPr>
              <w:pStyle w:val="NoSpacing"/>
            </w:pPr>
          </w:p>
        </w:tc>
        <w:tc>
          <w:tcPr>
            <w:tcW w:w="720" w:type="dxa"/>
            <w:shd w:val="clear" w:color="auto" w:fill="FFFFFF" w:themeFill="background1"/>
          </w:tcPr>
          <w:p w:rsidR="00232876" w:rsidRPr="00FA3EB3" w:rsidRDefault="00232876" w:rsidP="00232876">
            <w:pPr>
              <w:pStyle w:val="NoSpacing"/>
            </w:pPr>
          </w:p>
        </w:tc>
      </w:tr>
      <w:tr w:rsidR="00232876" w:rsidRPr="00FA3EB3" w:rsidTr="00232876">
        <w:trPr>
          <w:trHeight w:val="360"/>
        </w:trPr>
        <w:tc>
          <w:tcPr>
            <w:tcW w:w="2160" w:type="dxa"/>
            <w:shd w:val="clear" w:color="auto" w:fill="auto"/>
          </w:tcPr>
          <w:p w:rsidR="00232876" w:rsidRPr="00FA3EB3" w:rsidRDefault="00232876" w:rsidP="00232876">
            <w:pPr>
              <w:pStyle w:val="Field"/>
            </w:pPr>
          </w:p>
        </w:tc>
        <w:sdt>
          <w:sdtPr>
            <w:id w:val="1445736183"/>
            <w:placeholder>
              <w:docPart w:val="DD2ED9FF2C54482E8F763332328F6491"/>
            </w:placeholder>
            <w:temporary/>
            <w:showingPlcHdr/>
            <w15:appearance w15:val="hidden"/>
          </w:sdtPr>
          <w:sdtEndPr/>
          <w:sdtContent>
            <w:tc>
              <w:tcPr>
                <w:tcW w:w="720" w:type="dxa"/>
                <w:shd w:val="clear" w:color="auto" w:fill="auto"/>
              </w:tcPr>
              <w:p w:rsidR="00232876" w:rsidRPr="00FA3EB3" w:rsidRDefault="00232876" w:rsidP="00232876">
                <w:pPr>
                  <w:pStyle w:val="Field"/>
                </w:pPr>
                <w:r w:rsidRPr="00FA3EB3">
                  <w:t>MM</w:t>
                </w:r>
              </w:p>
            </w:tc>
          </w:sdtContent>
        </w:sdt>
        <w:tc>
          <w:tcPr>
            <w:tcW w:w="236" w:type="dxa"/>
            <w:shd w:val="clear" w:color="auto" w:fill="auto"/>
          </w:tcPr>
          <w:p w:rsidR="00232876" w:rsidRPr="00FA3EB3" w:rsidRDefault="00232876" w:rsidP="00232876">
            <w:pPr>
              <w:pStyle w:val="Field"/>
            </w:pPr>
          </w:p>
        </w:tc>
        <w:sdt>
          <w:sdtPr>
            <w:id w:val="-1419480618"/>
            <w:placeholder>
              <w:docPart w:val="228EEA198BCF4D199BCF04BFC43AD0B7"/>
            </w:placeholder>
            <w:temporary/>
            <w:showingPlcHdr/>
            <w15:appearance w15:val="hidden"/>
          </w:sdtPr>
          <w:sdtEndPr/>
          <w:sdtContent>
            <w:tc>
              <w:tcPr>
                <w:tcW w:w="720" w:type="dxa"/>
                <w:shd w:val="clear" w:color="auto" w:fill="auto"/>
              </w:tcPr>
              <w:p w:rsidR="00232876" w:rsidRPr="00FA3EB3" w:rsidRDefault="00232876" w:rsidP="00232876">
                <w:pPr>
                  <w:pStyle w:val="Field"/>
                </w:pPr>
                <w:r w:rsidRPr="00FA3EB3">
                  <w:t>DD</w:t>
                </w:r>
              </w:p>
            </w:tc>
          </w:sdtContent>
        </w:sdt>
        <w:tc>
          <w:tcPr>
            <w:tcW w:w="236" w:type="dxa"/>
            <w:shd w:val="clear" w:color="auto" w:fill="auto"/>
          </w:tcPr>
          <w:p w:rsidR="00232876" w:rsidRPr="00FA3EB3" w:rsidRDefault="00232876" w:rsidP="00232876">
            <w:pPr>
              <w:pStyle w:val="Field"/>
            </w:pPr>
          </w:p>
        </w:tc>
        <w:sdt>
          <w:sdtPr>
            <w:id w:val="138628743"/>
            <w:placeholder>
              <w:docPart w:val="1636E3BD00394696B229C63BC8A496CD"/>
            </w:placeholder>
            <w:temporary/>
            <w:showingPlcHdr/>
            <w15:appearance w15:val="hidden"/>
          </w:sdtPr>
          <w:sdtEndPr/>
          <w:sdtContent>
            <w:tc>
              <w:tcPr>
                <w:tcW w:w="720" w:type="dxa"/>
                <w:shd w:val="clear" w:color="auto" w:fill="auto"/>
              </w:tcPr>
              <w:p w:rsidR="00232876" w:rsidRPr="00FA3EB3" w:rsidRDefault="00232876" w:rsidP="00232876">
                <w:pPr>
                  <w:pStyle w:val="Field"/>
                </w:pPr>
                <w:r w:rsidRPr="00FA3EB3">
                  <w:t>YY</w:t>
                </w:r>
              </w:p>
            </w:tc>
          </w:sdtContent>
        </w:sdt>
        <w:bookmarkStart w:id="0" w:name="_GoBack"/>
        <w:bookmarkEnd w:id="0"/>
      </w:tr>
    </w:tbl>
    <w:p w:rsidR="00687CFB" w:rsidRPr="00FA3EB3" w:rsidRDefault="00687CFB" w:rsidP="00FD35A6"/>
    <w:sectPr w:rsidR="00687CFB" w:rsidRPr="00FA3EB3" w:rsidSect="00A442D4">
      <w:headerReference w:type="default" r:id="rId10"/>
      <w:footerReference w:type="default" r:id="rId11"/>
      <w:pgSz w:w="12240" w:h="15840"/>
      <w:pgMar w:top="360" w:right="720" w:bottom="720" w:left="720" w:header="360" w:footer="1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C84" w:rsidRDefault="006E5C84" w:rsidP="001A0130">
      <w:pPr>
        <w:spacing w:after="0" w:line="240" w:lineRule="auto"/>
      </w:pPr>
      <w:r>
        <w:separator/>
      </w:r>
    </w:p>
  </w:endnote>
  <w:endnote w:type="continuationSeparator" w:id="0">
    <w:p w:rsidR="006E5C84" w:rsidRDefault="006E5C84" w:rsidP="001A0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anklin Gothic Book">
    <w:altName w:val="Corbel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2D4" w:rsidRPr="00A442D4" w:rsidRDefault="00A442D4">
    <w:pPr>
      <w:pStyle w:val="Footer"/>
    </w:pPr>
    <w:r w:rsidRPr="00A442D4">
      <w:t>wordexceltemplates.com</w:t>
    </w:r>
  </w:p>
  <w:p w:rsidR="00A442D4" w:rsidRDefault="00A442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C84" w:rsidRDefault="006E5C84" w:rsidP="001A0130">
      <w:pPr>
        <w:spacing w:after="0" w:line="240" w:lineRule="auto"/>
      </w:pPr>
      <w:r>
        <w:separator/>
      </w:r>
    </w:p>
  </w:footnote>
  <w:footnote w:type="continuationSeparator" w:id="0">
    <w:p w:rsidR="006E5C84" w:rsidRDefault="006E5C84" w:rsidP="001A0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0130" w:rsidRDefault="00FD35A6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94EFDC7" wp14:editId="2E04C791">
              <wp:simplePos x="0" y="0"/>
              <wp:positionH relativeFrom="page">
                <wp:posOffset>237067</wp:posOffset>
              </wp:positionH>
              <wp:positionV relativeFrom="page">
                <wp:posOffset>293511</wp:posOffset>
              </wp:positionV>
              <wp:extent cx="7285737" cy="9132711"/>
              <wp:effectExtent l="0" t="0" r="0" b="0"/>
              <wp:wrapNone/>
              <wp:docPr id="26" name="Group 2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85737" cy="9132711"/>
                        <a:chOff x="0" y="60960"/>
                        <a:chExt cx="7287768" cy="9520455"/>
                      </a:xfrm>
                    </wpg:grpSpPr>
                    <wps:wsp>
                      <wps:cNvPr id="3" name="Rectangle 3">
                        <a:extLst>
                          <a:ext uri="{FF2B5EF4-FFF2-40B4-BE49-F238E27FC236}">
                            <a16:creationId xmlns:a16="http://schemas.microsoft.com/office/drawing/2014/main" id="{4FB03EB0-31AC-464A-A4CF-52AA945A224D}"/>
                          </a:ex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SpPr/>
                      <wps:spPr>
                        <a:xfrm>
                          <a:off x="0" y="1264920"/>
                          <a:ext cx="7287768" cy="83164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4" name="Rectangle 4">
                        <a:extLst>
                          <a:ext uri="{FF2B5EF4-FFF2-40B4-BE49-F238E27FC236}">
                            <a16:creationId xmlns:a16="http://schemas.microsoft.com/office/drawing/2014/main" id="{453321EE-830F-4C8A-8306-8B61D4CA3A79}"/>
                          </a:ex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SpPr/>
                      <wps:spPr>
                        <a:xfrm>
                          <a:off x="6911340" y="60960"/>
                          <a:ext cx="324394" cy="324508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g:grpSp>
                      <wpg:cNvPr id="21" name="Group 21"/>
                      <wpg:cNvGrpSpPr/>
                      <wpg:grpSpPr>
                        <a:xfrm>
                          <a:off x="205740" y="312420"/>
                          <a:ext cx="644436" cy="644436"/>
                          <a:chOff x="0" y="0"/>
                          <a:chExt cx="644436" cy="644436"/>
                        </a:xfrm>
                      </wpg:grpSpPr>
                      <wps:wsp>
                        <wps:cNvPr id="22" name="Oval 22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644436" cy="64443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24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3" name="Group 22" descr="Icon Information Update">
                          <a:extLst/>
                        </wpg:cNvPr>
                        <wpg:cNvGrpSpPr/>
                        <wpg:grpSpPr>
                          <a:xfrm>
                            <a:off x="144780" y="144780"/>
                            <a:ext cx="356028" cy="360000"/>
                            <a:chOff x="0" y="0"/>
                            <a:chExt cx="4138163" cy="4184332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24" name="Freeform: Shape 24">
                            <a:extLst/>
                          </wps:cNvPr>
                          <wps:cNvSpPr/>
                          <wps:spPr>
                            <a:xfrm>
                              <a:off x="0" y="202882"/>
                              <a:ext cx="3914775" cy="3981450"/>
                            </a:xfrm>
                            <a:custGeom>
                              <a:avLst/>
                              <a:gdLst>
                                <a:gd name="connsiteX0" fmla="*/ 3750469 w 3914775"/>
                                <a:gd name="connsiteY0" fmla="*/ 1936909 h 3981450"/>
                                <a:gd name="connsiteX1" fmla="*/ 3588544 w 3914775"/>
                                <a:gd name="connsiteY1" fmla="*/ 2098834 h 3981450"/>
                                <a:gd name="connsiteX2" fmla="*/ 3588544 w 3914775"/>
                                <a:gd name="connsiteY2" fmla="*/ 3438049 h 3981450"/>
                                <a:gd name="connsiteX3" fmla="*/ 3368516 w 3914775"/>
                                <a:gd name="connsiteY3" fmla="*/ 3655219 h 3981450"/>
                                <a:gd name="connsiteX4" fmla="*/ 552926 w 3914775"/>
                                <a:gd name="connsiteY4" fmla="*/ 3655219 h 3981450"/>
                                <a:gd name="connsiteX5" fmla="*/ 330994 w 3914775"/>
                                <a:gd name="connsiteY5" fmla="*/ 3438049 h 3981450"/>
                                <a:gd name="connsiteX6" fmla="*/ 330994 w 3914775"/>
                                <a:gd name="connsiteY6" fmla="*/ 545306 h 3981450"/>
                                <a:gd name="connsiteX7" fmla="*/ 552926 w 3914775"/>
                                <a:gd name="connsiteY7" fmla="*/ 330994 h 3981450"/>
                                <a:gd name="connsiteX8" fmla="*/ 1644491 w 3914775"/>
                                <a:gd name="connsiteY8" fmla="*/ 330994 h 3981450"/>
                                <a:gd name="connsiteX9" fmla="*/ 1806416 w 3914775"/>
                                <a:gd name="connsiteY9" fmla="*/ 169069 h 3981450"/>
                                <a:gd name="connsiteX10" fmla="*/ 1644491 w 3914775"/>
                                <a:gd name="connsiteY10" fmla="*/ 7144 h 3981450"/>
                                <a:gd name="connsiteX11" fmla="*/ 552926 w 3914775"/>
                                <a:gd name="connsiteY11" fmla="*/ 7144 h 3981450"/>
                                <a:gd name="connsiteX12" fmla="*/ 7144 w 3914775"/>
                                <a:gd name="connsiteY12" fmla="*/ 545306 h 3981450"/>
                                <a:gd name="connsiteX13" fmla="*/ 7144 w 3914775"/>
                                <a:gd name="connsiteY13" fmla="*/ 3438049 h 3981450"/>
                                <a:gd name="connsiteX14" fmla="*/ 552926 w 3914775"/>
                                <a:gd name="connsiteY14" fmla="*/ 3979069 h 3981450"/>
                                <a:gd name="connsiteX15" fmla="*/ 3368516 w 3914775"/>
                                <a:gd name="connsiteY15" fmla="*/ 3979069 h 3981450"/>
                                <a:gd name="connsiteX16" fmla="*/ 3912394 w 3914775"/>
                                <a:gd name="connsiteY16" fmla="*/ 3438049 h 3981450"/>
                                <a:gd name="connsiteX17" fmla="*/ 3912394 w 3914775"/>
                                <a:gd name="connsiteY17" fmla="*/ 2098834 h 3981450"/>
                                <a:gd name="connsiteX18" fmla="*/ 3750469 w 3914775"/>
                                <a:gd name="connsiteY18" fmla="*/ 1936909 h 39814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3914775" h="3981450">
                                  <a:moveTo>
                                    <a:pt x="3750469" y="1936909"/>
                                  </a:moveTo>
                                  <a:cubicBezTo>
                                    <a:pt x="3660934" y="1936909"/>
                                    <a:pt x="3588544" y="2009299"/>
                                    <a:pt x="3588544" y="2098834"/>
                                  </a:cubicBezTo>
                                  <a:lnTo>
                                    <a:pt x="3588544" y="3438049"/>
                                  </a:lnTo>
                                  <a:cubicBezTo>
                                    <a:pt x="3588544" y="3559016"/>
                                    <a:pt x="3488531" y="3655219"/>
                                    <a:pt x="3368516" y="3655219"/>
                                  </a:cubicBezTo>
                                  <a:lnTo>
                                    <a:pt x="552926" y="3655219"/>
                                  </a:lnTo>
                                  <a:cubicBezTo>
                                    <a:pt x="431959" y="3655219"/>
                                    <a:pt x="330994" y="3559016"/>
                                    <a:pt x="330994" y="3438049"/>
                                  </a:cubicBezTo>
                                  <a:lnTo>
                                    <a:pt x="330994" y="545306"/>
                                  </a:lnTo>
                                  <a:cubicBezTo>
                                    <a:pt x="330994" y="424339"/>
                                    <a:pt x="431959" y="330994"/>
                                    <a:pt x="552926" y="330994"/>
                                  </a:cubicBezTo>
                                  <a:lnTo>
                                    <a:pt x="1644491" y="330994"/>
                                  </a:lnTo>
                                  <a:cubicBezTo>
                                    <a:pt x="1734026" y="330994"/>
                                    <a:pt x="1806416" y="258604"/>
                                    <a:pt x="1806416" y="169069"/>
                                  </a:cubicBezTo>
                                  <a:cubicBezTo>
                                    <a:pt x="1806416" y="79534"/>
                                    <a:pt x="1734026" y="7144"/>
                                    <a:pt x="1644491" y="7144"/>
                                  </a:cubicBezTo>
                                  <a:lnTo>
                                    <a:pt x="552926" y="7144"/>
                                  </a:lnTo>
                                  <a:cubicBezTo>
                                    <a:pt x="253841" y="7144"/>
                                    <a:pt x="7144" y="246221"/>
                                    <a:pt x="7144" y="545306"/>
                                  </a:cubicBezTo>
                                  <a:lnTo>
                                    <a:pt x="7144" y="3438049"/>
                                  </a:lnTo>
                                  <a:cubicBezTo>
                                    <a:pt x="7144" y="3737134"/>
                                    <a:pt x="253841" y="3979069"/>
                                    <a:pt x="552926" y="3979069"/>
                                  </a:cubicBezTo>
                                  <a:lnTo>
                                    <a:pt x="3368516" y="3979069"/>
                                  </a:lnTo>
                                  <a:cubicBezTo>
                                    <a:pt x="3667601" y="3979069"/>
                                    <a:pt x="3912394" y="3738086"/>
                                    <a:pt x="3912394" y="3438049"/>
                                  </a:cubicBezTo>
                                  <a:lnTo>
                                    <a:pt x="3912394" y="2098834"/>
                                  </a:lnTo>
                                  <a:cubicBezTo>
                                    <a:pt x="3912394" y="2010251"/>
                                    <a:pt x="3840004" y="1936909"/>
                                    <a:pt x="3750469" y="1936909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Freeform: Shape 25">
                            <a:extLst/>
                          </wps:cNvPr>
                          <wps:cNvSpPr/>
                          <wps:spPr>
                            <a:xfrm>
                              <a:off x="1271138" y="0"/>
                              <a:ext cx="2867025" cy="2895600"/>
                            </a:xfrm>
                            <a:custGeom>
                              <a:avLst/>
                              <a:gdLst>
                                <a:gd name="connsiteX0" fmla="*/ 2471711 w 2867025"/>
                                <a:gd name="connsiteY0" fmla="*/ 141446 h 2895600"/>
                                <a:gd name="connsiteX1" fmla="*/ 2154528 w 2867025"/>
                                <a:gd name="connsiteY1" fmla="*/ 7144 h 2895600"/>
                                <a:gd name="connsiteX2" fmla="*/ 1836393 w 2867025"/>
                                <a:gd name="connsiteY2" fmla="*/ 138589 h 2895600"/>
                                <a:gd name="connsiteX3" fmla="*/ 380973 w 2867025"/>
                                <a:gd name="connsiteY3" fmla="*/ 1594009 h 2895600"/>
                                <a:gd name="connsiteX4" fmla="*/ 266673 w 2867025"/>
                                <a:gd name="connsiteY4" fmla="*/ 1789271 h 2895600"/>
                                <a:gd name="connsiteX5" fmla="*/ 13308 w 2867025"/>
                                <a:gd name="connsiteY5" fmla="*/ 2686526 h 2895600"/>
                                <a:gd name="connsiteX6" fmla="*/ 56171 w 2867025"/>
                                <a:gd name="connsiteY6" fmla="*/ 2846546 h 2895600"/>
                                <a:gd name="connsiteX7" fmla="*/ 169518 w 2867025"/>
                                <a:gd name="connsiteY7" fmla="*/ 2892266 h 2895600"/>
                                <a:gd name="connsiteX8" fmla="*/ 217143 w 2867025"/>
                                <a:gd name="connsiteY8" fmla="*/ 2884646 h 2895600"/>
                                <a:gd name="connsiteX9" fmla="*/ 1089633 w 2867025"/>
                                <a:gd name="connsiteY9" fmla="*/ 2616041 h 2895600"/>
                                <a:gd name="connsiteX10" fmla="*/ 1274418 w 2867025"/>
                                <a:gd name="connsiteY10" fmla="*/ 2504599 h 2895600"/>
                                <a:gd name="connsiteX11" fmla="*/ 1274418 w 2867025"/>
                                <a:gd name="connsiteY11" fmla="*/ 2504599 h 2895600"/>
                                <a:gd name="connsiteX12" fmla="*/ 2735553 w 2867025"/>
                                <a:gd name="connsiteY12" fmla="*/ 1043464 h 2895600"/>
                                <a:gd name="connsiteX13" fmla="*/ 2738411 w 2867025"/>
                                <a:gd name="connsiteY13" fmla="*/ 412909 h 2895600"/>
                                <a:gd name="connsiteX14" fmla="*/ 2471711 w 2867025"/>
                                <a:gd name="connsiteY14" fmla="*/ 141446 h 2895600"/>
                                <a:gd name="connsiteX15" fmla="*/ 1747811 w 2867025"/>
                                <a:gd name="connsiteY15" fmla="*/ 685324 h 2895600"/>
                                <a:gd name="connsiteX16" fmla="*/ 2187866 w 2867025"/>
                                <a:gd name="connsiteY16" fmla="*/ 1134904 h 2895600"/>
                                <a:gd name="connsiteX17" fmla="*/ 2080233 w 2867025"/>
                                <a:gd name="connsiteY17" fmla="*/ 1242536 h 2895600"/>
                                <a:gd name="connsiteX18" fmla="*/ 1640178 w 2867025"/>
                                <a:gd name="connsiteY18" fmla="*/ 792956 h 2895600"/>
                                <a:gd name="connsiteX19" fmla="*/ 1747811 w 2867025"/>
                                <a:gd name="connsiteY19" fmla="*/ 685324 h 2895600"/>
                                <a:gd name="connsiteX20" fmla="*/ 1044866 w 2867025"/>
                                <a:gd name="connsiteY20" fmla="*/ 2276951 h 2895600"/>
                                <a:gd name="connsiteX21" fmla="*/ 993431 w 2867025"/>
                                <a:gd name="connsiteY21" fmla="*/ 2307431 h 2895600"/>
                                <a:gd name="connsiteX22" fmla="*/ 404786 w 2867025"/>
                                <a:gd name="connsiteY22" fmla="*/ 2488406 h 2895600"/>
                                <a:gd name="connsiteX23" fmla="*/ 577188 w 2867025"/>
                                <a:gd name="connsiteY23" fmla="*/ 1876901 h 2895600"/>
                                <a:gd name="connsiteX24" fmla="*/ 608621 w 2867025"/>
                                <a:gd name="connsiteY24" fmla="*/ 1822609 h 2895600"/>
                                <a:gd name="connsiteX25" fmla="*/ 1409673 w 2867025"/>
                                <a:gd name="connsiteY25" fmla="*/ 1021556 h 2895600"/>
                                <a:gd name="connsiteX26" fmla="*/ 1849728 w 2867025"/>
                                <a:gd name="connsiteY26" fmla="*/ 1471136 h 2895600"/>
                                <a:gd name="connsiteX27" fmla="*/ 1044866 w 2867025"/>
                                <a:gd name="connsiteY27" fmla="*/ 2276951 h 2895600"/>
                                <a:gd name="connsiteX28" fmla="*/ 2506953 w 2867025"/>
                                <a:gd name="connsiteY28" fmla="*/ 814864 h 2895600"/>
                                <a:gd name="connsiteX29" fmla="*/ 2416466 w 2867025"/>
                                <a:gd name="connsiteY29" fmla="*/ 905351 h 2895600"/>
                                <a:gd name="connsiteX30" fmla="*/ 1976411 w 2867025"/>
                                <a:gd name="connsiteY30" fmla="*/ 455771 h 2895600"/>
                                <a:gd name="connsiteX31" fmla="*/ 2064041 w 2867025"/>
                                <a:gd name="connsiteY31" fmla="*/ 369094 h 2895600"/>
                                <a:gd name="connsiteX32" fmla="*/ 2151671 w 2867025"/>
                                <a:gd name="connsiteY32" fmla="*/ 333851 h 2895600"/>
                                <a:gd name="connsiteX33" fmla="*/ 2152624 w 2867025"/>
                                <a:gd name="connsiteY33" fmla="*/ 333851 h 2895600"/>
                                <a:gd name="connsiteX34" fmla="*/ 2240253 w 2867025"/>
                                <a:gd name="connsiteY34" fmla="*/ 370046 h 2895600"/>
                                <a:gd name="connsiteX35" fmla="*/ 2506953 w 2867025"/>
                                <a:gd name="connsiteY35" fmla="*/ 641509 h 2895600"/>
                                <a:gd name="connsiteX36" fmla="*/ 2506953 w 2867025"/>
                                <a:gd name="connsiteY36" fmla="*/ 814864 h 2895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2867025" h="2895600">
                                  <a:moveTo>
                                    <a:pt x="2471711" y="141446"/>
                                  </a:moveTo>
                                  <a:cubicBezTo>
                                    <a:pt x="2386938" y="55721"/>
                                    <a:pt x="2274543" y="8096"/>
                                    <a:pt x="2154528" y="7144"/>
                                  </a:cubicBezTo>
                                  <a:cubicBezTo>
                                    <a:pt x="2034513" y="7144"/>
                                    <a:pt x="1921166" y="52864"/>
                                    <a:pt x="1836393" y="138589"/>
                                  </a:cubicBezTo>
                                  <a:lnTo>
                                    <a:pt x="380973" y="1594009"/>
                                  </a:lnTo>
                                  <a:cubicBezTo>
                                    <a:pt x="326681" y="1648301"/>
                                    <a:pt x="287628" y="1715929"/>
                                    <a:pt x="266673" y="1789271"/>
                                  </a:cubicBezTo>
                                  <a:lnTo>
                                    <a:pt x="13308" y="2686526"/>
                                  </a:lnTo>
                                  <a:cubicBezTo>
                                    <a:pt x="-2884" y="2743676"/>
                                    <a:pt x="13308" y="2804636"/>
                                    <a:pt x="56171" y="2846546"/>
                                  </a:cubicBezTo>
                                  <a:cubicBezTo>
                                    <a:pt x="86651" y="2876074"/>
                                    <a:pt x="127608" y="2892266"/>
                                    <a:pt x="169518" y="2892266"/>
                                  </a:cubicBezTo>
                                  <a:cubicBezTo>
                                    <a:pt x="185711" y="2892266"/>
                                    <a:pt x="201903" y="2890361"/>
                                    <a:pt x="217143" y="2884646"/>
                                  </a:cubicBezTo>
                                  <a:lnTo>
                                    <a:pt x="1089633" y="2616041"/>
                                  </a:lnTo>
                                  <a:cubicBezTo>
                                    <a:pt x="1159166" y="2595086"/>
                                    <a:pt x="1222983" y="2556034"/>
                                    <a:pt x="1274418" y="2504599"/>
                                  </a:cubicBezTo>
                                  <a:lnTo>
                                    <a:pt x="1274418" y="2504599"/>
                                  </a:lnTo>
                                  <a:lnTo>
                                    <a:pt x="2735553" y="1043464"/>
                                  </a:lnTo>
                                  <a:cubicBezTo>
                                    <a:pt x="2908909" y="870109"/>
                                    <a:pt x="2909861" y="588169"/>
                                    <a:pt x="2738411" y="412909"/>
                                  </a:cubicBezTo>
                                  <a:lnTo>
                                    <a:pt x="2471711" y="141446"/>
                                  </a:lnTo>
                                  <a:close/>
                                  <a:moveTo>
                                    <a:pt x="1747811" y="685324"/>
                                  </a:moveTo>
                                  <a:lnTo>
                                    <a:pt x="2187866" y="1134904"/>
                                  </a:lnTo>
                                  <a:lnTo>
                                    <a:pt x="2080233" y="1242536"/>
                                  </a:lnTo>
                                  <a:lnTo>
                                    <a:pt x="1640178" y="792956"/>
                                  </a:lnTo>
                                  <a:lnTo>
                                    <a:pt x="1747811" y="685324"/>
                                  </a:lnTo>
                                  <a:close/>
                                  <a:moveTo>
                                    <a:pt x="1044866" y="2276951"/>
                                  </a:moveTo>
                                  <a:cubicBezTo>
                                    <a:pt x="1030578" y="2291239"/>
                                    <a:pt x="1013433" y="2301716"/>
                                    <a:pt x="993431" y="2307431"/>
                                  </a:cubicBezTo>
                                  <a:lnTo>
                                    <a:pt x="404786" y="2488406"/>
                                  </a:lnTo>
                                  <a:lnTo>
                                    <a:pt x="577188" y="1876901"/>
                                  </a:lnTo>
                                  <a:cubicBezTo>
                                    <a:pt x="582903" y="1856899"/>
                                    <a:pt x="594333" y="1837849"/>
                                    <a:pt x="608621" y="1822609"/>
                                  </a:cubicBezTo>
                                  <a:lnTo>
                                    <a:pt x="1409673" y="1021556"/>
                                  </a:lnTo>
                                  <a:lnTo>
                                    <a:pt x="1849728" y="1471136"/>
                                  </a:lnTo>
                                  <a:lnTo>
                                    <a:pt x="1044866" y="2276951"/>
                                  </a:lnTo>
                                  <a:close/>
                                  <a:moveTo>
                                    <a:pt x="2506953" y="814864"/>
                                  </a:moveTo>
                                  <a:lnTo>
                                    <a:pt x="2416466" y="905351"/>
                                  </a:lnTo>
                                  <a:lnTo>
                                    <a:pt x="1976411" y="455771"/>
                                  </a:lnTo>
                                  <a:lnTo>
                                    <a:pt x="2064041" y="369094"/>
                                  </a:lnTo>
                                  <a:cubicBezTo>
                                    <a:pt x="2087853" y="345281"/>
                                    <a:pt x="2118334" y="333851"/>
                                    <a:pt x="2151671" y="333851"/>
                                  </a:cubicBezTo>
                                  <a:cubicBezTo>
                                    <a:pt x="2151671" y="333851"/>
                                    <a:pt x="2151671" y="333851"/>
                                    <a:pt x="2152624" y="333851"/>
                                  </a:cubicBezTo>
                                  <a:cubicBezTo>
                                    <a:pt x="2185961" y="333851"/>
                                    <a:pt x="2217393" y="346234"/>
                                    <a:pt x="2240253" y="370046"/>
                                  </a:cubicBezTo>
                                  <a:lnTo>
                                    <a:pt x="2506953" y="641509"/>
                                  </a:lnTo>
                                  <a:cubicBezTo>
                                    <a:pt x="2554578" y="689134"/>
                                    <a:pt x="2554578" y="767239"/>
                                    <a:pt x="2506953" y="81486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FCE9F26" id="Group 26" o:spid="_x0000_s1026" style="position:absolute;margin-left:18.65pt;margin-top:23.1pt;width:573.7pt;height:719.1pt;z-index:251664384;mso-position-horizontal-relative:page;mso-position-vertical-relative:page;mso-width-relative:margin;mso-height-relative:margin" coordorigin=",609" coordsize="72877,95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">
              <v:rect id="Rectangle 3" o:spid="_x0000_s1027" style="position:absolute;top:12649;width:72877;height:83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" fillcolor="#f2f2f2 [3052]" stroked="f" strokeweight="1pt"/>
              <v:rect id="Rectangle 4" o:spid="_x0000_s1028" style="position:absolute;left:69113;top:609;width:3244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" fillcolor="#548dd4 [1951]" stroked="f" strokeweight="1pt"/>
              <v:group id="Group 21" o:spid="_x0000_s1029" style="position:absolute;left:2057;top:3124;width:6444;height:6444" coordsize="6444,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oval id="Oval 22" o:spid="_x0000_s1030" style="position:absolute;width:6444;height:64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" fillcolor="white [3212]" stroked="f" strokeweight="1pt">
                  <v:fill opacity="15677f"/>
                </v:oval>
                <v:group id="Group 22" o:spid="_x0000_s1031" alt="Icon Information Update" style="position:absolute;left:1447;top:1447;width:3561;height:3600" coordsize="41381,41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: Shape 24" o:spid="_x0000_s1032" style="position:absolute;top:2028;width:39147;height:39815;visibility:visible;mso-wrap-style:square;v-text-anchor:middle" coordsize="3914775,398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" path="m3750469,1936909v-89535,,-161925,72390,-161925,161925l3588544,3438049v,120967,-100013,217170,-220028,217170l552926,3655219v-120967,,-221932,-96203,-221932,-217170l330994,545306v,-120967,100965,-214312,221932,-214312l1644491,330994v89535,,161925,-72390,161925,-161925c1806416,79534,1734026,7144,1644491,7144r-1091565,c253841,7144,7144,246221,7144,545306r,2892743c7144,3737134,253841,3979069,552926,3979069r2815590,c3667601,3979069,3912394,3738086,3912394,3438049r,-1339215c3912394,2010251,3840004,1936909,3750469,1936909xe" filled="f" stroked="f">
                    <v:stroke joinstyle="miter"/>
                    <v:path arrowok="t" o:connecttype="custom" o:connectlocs="3750469,1936909;3588544,2098834;3588544,3438049;3368516,3655219;552926,3655219;330994,3438049;330994,545306;552926,330994;1644491,330994;1806416,169069;1644491,7144;552926,7144;7144,545306;7144,3438049;552926,3979069;3368516,3979069;3912394,3438049;3912394,2098834;3750469,1936909" o:connectangles="0,0,0,0,0,0,0,0,0,0,0,0,0,0,0,0,0,0,0"/>
                  </v:shape>
                  <v:shape id="Freeform: Shape 25" o:spid="_x0000_s1033" style="position:absolute;left:12711;width:28670;height:28956;visibility:visible;mso-wrap-style:square;v-text-anchor:middle" coordsize="2867025,289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" path="m2471711,141446c2386938,55721,2274543,8096,2154528,7144v-120015,,-233362,45720,-318135,131445l380973,1594009v-54292,54292,-93345,121920,-114300,195262l13308,2686526v-16192,57150,,118110,42863,160020c86651,2876074,127608,2892266,169518,2892266v16193,,32385,-1905,47625,-7620l1089633,2616041v69533,-20955,133350,-60007,184785,-111442l1274418,2504599,2735553,1043464v173356,-173355,174308,-455295,2858,-630555l2471711,141446xm1747811,685324r440055,449580l2080233,1242536,1640178,792956,1747811,685324xm1044866,2276951v-14288,14288,-31433,24765,-51435,30480l404786,2488406,577188,1876901v5715,-20002,17145,-39052,31433,-54292l1409673,1021556r440055,449580l1044866,2276951xm2506953,814864r-90487,90487l1976411,455771r87630,-86677c2087853,345281,2118334,333851,2151671,333851v,,,,953,c2185961,333851,2217393,346234,2240253,370046r266700,271463c2554578,689134,2554578,767239,2506953,814864xe" filled="f" stroked="f">
                    <v:stroke joinstyle="miter"/>
                    <v:path arrowok="t" o:connecttype="custom" o:connectlocs="2471711,141446;2154528,7144;1836393,138589;380973,1594009;266673,1789271;13308,2686526;56171,2846546;169518,2892266;217143,2884646;1089633,2616041;1274418,2504599;1274418,2504599;2735553,1043464;2738411,412909;2471711,141446;1747811,685324;2187866,1134904;2080233,1242536;1640178,792956;1747811,685324;1044866,2276951;993431,2307431;404786,2488406;577188,1876901;608621,1822609;1409673,1021556;1849728,1471136;1044866,2276951;2506953,814864;2416466,905351;1976411,455771;2064041,369094;2151671,333851;2152624,333851;2240253,370046;2506953,641509;2506953,814864" o:connectangles="0,0,0,0,0,0,0,0,0,0,0,0,0,0,0,0,0,0,0,0,0,0,0,0,0,0,0,0,0,0,0,0,0,0,0,0,0"/>
                  </v:shape>
                </v:group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3486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797C6AFB"/>
    <w:multiLevelType w:val="hybridMultilevel"/>
    <w:tmpl w:val="26E6C440"/>
    <w:lvl w:ilvl="0" w:tplc="79120B62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360"/>
      </w:pPr>
    </w:lvl>
    <w:lvl w:ilvl="1" w:tplc="798ED9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6ED9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3446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E40F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12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4001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AEF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CE25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Q1MLAwMjIAUpYWRko6SsGpxcWZ+XkgBaa1AFmRMl0sAAAA"/>
  </w:docVars>
  <w:rsids>
    <w:rsidRoot w:val="00A442D4"/>
    <w:rsid w:val="001A0130"/>
    <w:rsid w:val="00232876"/>
    <w:rsid w:val="00267116"/>
    <w:rsid w:val="002F58E0"/>
    <w:rsid w:val="00355DEE"/>
    <w:rsid w:val="003B49EC"/>
    <w:rsid w:val="003D55FB"/>
    <w:rsid w:val="00402433"/>
    <w:rsid w:val="004B47A9"/>
    <w:rsid w:val="004F0368"/>
    <w:rsid w:val="005A20B8"/>
    <w:rsid w:val="005E6FA8"/>
    <w:rsid w:val="006662D2"/>
    <w:rsid w:val="00687CFB"/>
    <w:rsid w:val="00696B6E"/>
    <w:rsid w:val="006A5F0E"/>
    <w:rsid w:val="006C28FD"/>
    <w:rsid w:val="006E5C84"/>
    <w:rsid w:val="007718C6"/>
    <w:rsid w:val="008045C5"/>
    <w:rsid w:val="00835F7E"/>
    <w:rsid w:val="00866BB6"/>
    <w:rsid w:val="00872D54"/>
    <w:rsid w:val="009E70CA"/>
    <w:rsid w:val="00A442D4"/>
    <w:rsid w:val="00BA66C3"/>
    <w:rsid w:val="00CB16D2"/>
    <w:rsid w:val="00CD05DC"/>
    <w:rsid w:val="00CD5B0D"/>
    <w:rsid w:val="00DB3723"/>
    <w:rsid w:val="00DC1831"/>
    <w:rsid w:val="00E3286D"/>
    <w:rsid w:val="00E413DD"/>
    <w:rsid w:val="00F40180"/>
    <w:rsid w:val="00F53FDC"/>
    <w:rsid w:val="00FA3EB3"/>
    <w:rsid w:val="00FD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06CB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 w:unhideWhenUsed="1"/>
  </w:latentStyles>
  <w:style w:type="paragraph" w:default="1" w:styleId="Normal">
    <w:name w:val="Normal"/>
    <w:qFormat/>
    <w:rsid w:val="00FD35A6"/>
  </w:style>
  <w:style w:type="paragraph" w:styleId="Heading1">
    <w:name w:val="heading 1"/>
    <w:basedOn w:val="Normal"/>
    <w:next w:val="Normal"/>
    <w:link w:val="Heading1Char"/>
    <w:uiPriority w:val="9"/>
    <w:qFormat/>
    <w:rsid w:val="00F53F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1F497D" w:themeColor="text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A01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16D2"/>
  </w:style>
  <w:style w:type="paragraph" w:styleId="Footer">
    <w:name w:val="footer"/>
    <w:basedOn w:val="Normal"/>
    <w:link w:val="FooterChar"/>
    <w:uiPriority w:val="99"/>
    <w:rsid w:val="001A01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6D2"/>
  </w:style>
  <w:style w:type="paragraph" w:styleId="NormalWeb">
    <w:name w:val="Normal (Web)"/>
    <w:basedOn w:val="Normal"/>
    <w:uiPriority w:val="99"/>
    <w:semiHidden/>
    <w:rsid w:val="001A013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1A0130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E32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Web"/>
    <w:next w:val="Normal"/>
    <w:link w:val="TitleChar"/>
    <w:uiPriority w:val="10"/>
    <w:qFormat/>
    <w:rsid w:val="00E3286D"/>
    <w:pPr>
      <w:spacing w:before="0" w:beforeAutospacing="0" w:after="0" w:afterAutospacing="0" w:line="560" w:lineRule="exact"/>
    </w:pPr>
    <w:rPr>
      <w:rFonts w:ascii="Constantia" w:eastAsia="Times New Roman" w:hAnsi="Constantia"/>
      <w:b/>
      <w:bCs/>
      <w:color w:val="FFFFF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E3286D"/>
    <w:rPr>
      <w:rFonts w:ascii="Constantia" w:eastAsia="Times New Roman" w:hAnsi="Constantia" w:cs="Times New Roman"/>
      <w:b/>
      <w:bCs/>
      <w:color w:val="FFFFFF"/>
      <w:sz w:val="60"/>
      <w:szCs w:val="60"/>
    </w:rPr>
  </w:style>
  <w:style w:type="character" w:styleId="PlaceholderText">
    <w:name w:val="Placeholder Text"/>
    <w:basedOn w:val="DefaultParagraphFont"/>
    <w:uiPriority w:val="99"/>
    <w:semiHidden/>
    <w:rsid w:val="00E3286D"/>
    <w:rPr>
      <w:color w:val="808080"/>
    </w:rPr>
  </w:style>
  <w:style w:type="paragraph" w:styleId="ListNumber">
    <w:name w:val="List Number"/>
    <w:basedOn w:val="Normal"/>
    <w:uiPriority w:val="99"/>
    <w:rsid w:val="004F0368"/>
    <w:pPr>
      <w:numPr>
        <w:numId w:val="1"/>
      </w:numPr>
    </w:pPr>
    <w:rPr>
      <w:sz w:val="18"/>
      <w:lang w:val="en-ZA"/>
    </w:rPr>
  </w:style>
  <w:style w:type="character" w:styleId="Emphasis">
    <w:name w:val="Emphasis"/>
    <w:basedOn w:val="DefaultParagraphFont"/>
    <w:uiPriority w:val="20"/>
    <w:qFormat/>
    <w:rsid w:val="00FA3EB3"/>
    <w:rPr>
      <w:rFonts w:asciiTheme="minorHAnsi" w:hAnsiTheme="minorHAnsi"/>
      <w:b w:val="0"/>
      <w:i w:val="0"/>
      <w:iCs/>
      <w:caps w:val="0"/>
      <w:smallCaps w:val="0"/>
    </w:rPr>
  </w:style>
  <w:style w:type="paragraph" w:customStyle="1" w:styleId="Field">
    <w:name w:val="Field"/>
    <w:basedOn w:val="Normal"/>
    <w:qFormat/>
    <w:rsid w:val="00232876"/>
    <w:pPr>
      <w:spacing w:after="0" w:line="216" w:lineRule="auto"/>
    </w:pPr>
    <w:rPr>
      <w:i/>
      <w:sz w:val="16"/>
    </w:rPr>
  </w:style>
  <w:style w:type="paragraph" w:styleId="Signature">
    <w:name w:val="Signature"/>
    <w:basedOn w:val="Normal"/>
    <w:link w:val="SignatureChar"/>
    <w:uiPriority w:val="99"/>
    <w:rsid w:val="00CB16D2"/>
    <w:pPr>
      <w:spacing w:after="0" w:line="240" w:lineRule="auto"/>
      <w:ind w:left="4320"/>
      <w:jc w:val="right"/>
    </w:pPr>
    <w:rPr>
      <w:sz w:val="18"/>
    </w:rPr>
  </w:style>
  <w:style w:type="character" w:customStyle="1" w:styleId="SignatureChar">
    <w:name w:val="Signature Char"/>
    <w:basedOn w:val="DefaultParagraphFont"/>
    <w:link w:val="Signature"/>
    <w:uiPriority w:val="99"/>
    <w:rsid w:val="00CB16D2"/>
    <w:rPr>
      <w:sz w:val="18"/>
    </w:rPr>
  </w:style>
  <w:style w:type="paragraph" w:styleId="NoSpacing">
    <w:name w:val="No Spacing"/>
    <w:uiPriority w:val="1"/>
    <w:qFormat/>
    <w:rsid w:val="00696B6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53FDC"/>
    <w:rPr>
      <w:rFonts w:asciiTheme="majorHAnsi" w:eastAsiaTheme="majorEastAsia" w:hAnsiTheme="majorHAnsi" w:cstheme="majorBidi"/>
      <w:b/>
      <w:color w:val="1F497D" w:themeColor="text2"/>
      <w:sz w:val="32"/>
      <w:szCs w:val="32"/>
    </w:rPr>
  </w:style>
  <w:style w:type="paragraph" w:customStyle="1" w:styleId="Labels">
    <w:name w:val="Labels"/>
    <w:basedOn w:val="Normal"/>
    <w:qFormat/>
    <w:rsid w:val="00FD35A6"/>
    <w:pPr>
      <w:spacing w:after="0"/>
    </w:pPr>
    <w:rPr>
      <w:sz w:val="18"/>
    </w:rPr>
  </w:style>
  <w:style w:type="table" w:customStyle="1" w:styleId="OfficeHours">
    <w:name w:val="Office Hours"/>
    <w:basedOn w:val="TableNormal"/>
    <w:uiPriority w:val="99"/>
    <w:rsid w:val="00FD35A6"/>
    <w:pPr>
      <w:spacing w:after="0" w:line="240" w:lineRule="auto"/>
    </w:pPr>
    <w:tblPr>
      <w:tblCellMar>
        <w:left w:w="216" w:type="dxa"/>
        <w:right w:w="216" w:type="dxa"/>
      </w:tblCellMar>
    </w:tblPr>
    <w:tcPr>
      <w:vAlign w:val="bottom"/>
    </w:tcPr>
    <w:tblStylePr w:type="firstRow">
      <w:pPr>
        <w:jc w:val="center"/>
      </w:pPr>
      <w:rPr>
        <w:b/>
      </w:rPr>
      <w:tblPr/>
      <w:tcPr>
        <w:vAlign w:val="top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442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2D4"/>
    <w:rPr>
      <w:rFonts w:ascii="Segoe UI" w:hAnsi="Segoe UI" w:cs="Segoe UI"/>
      <w:sz w:val="18"/>
      <w:szCs w:val="18"/>
    </w:rPr>
  </w:style>
  <w:style w:type="table" w:styleId="GridTable4-Accent3">
    <w:name w:val="Grid Table 4 Accent 3"/>
    <w:basedOn w:val="TableNormal"/>
    <w:uiPriority w:val="49"/>
    <w:rsid w:val="00A442D4"/>
    <w:pPr>
      <w:spacing w:after="0" w:line="240" w:lineRule="auto"/>
    </w:pPr>
    <w:tblPr>
      <w:tblStyleRowBandSize w:val="1"/>
      <w:tblStyleColBandSize w:val="1"/>
      <w:tblBorders>
        <w:top w:val="single" w:sz="4" w:space="0" w:color="92A0C0" w:themeColor="accent3" w:themeTint="99"/>
        <w:left w:val="single" w:sz="4" w:space="0" w:color="92A0C0" w:themeColor="accent3" w:themeTint="99"/>
        <w:bottom w:val="single" w:sz="4" w:space="0" w:color="92A0C0" w:themeColor="accent3" w:themeTint="99"/>
        <w:right w:val="single" w:sz="4" w:space="0" w:color="92A0C0" w:themeColor="accent3" w:themeTint="99"/>
        <w:insideH w:val="single" w:sz="4" w:space="0" w:color="92A0C0" w:themeColor="accent3" w:themeTint="99"/>
        <w:insideV w:val="single" w:sz="4" w:space="0" w:color="92A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2658F" w:themeColor="accent3"/>
          <w:left w:val="single" w:sz="4" w:space="0" w:color="52658F" w:themeColor="accent3"/>
          <w:bottom w:val="single" w:sz="4" w:space="0" w:color="52658F" w:themeColor="accent3"/>
          <w:right w:val="single" w:sz="4" w:space="0" w:color="52658F" w:themeColor="accent3"/>
          <w:insideH w:val="nil"/>
          <w:insideV w:val="nil"/>
        </w:tcBorders>
        <w:shd w:val="clear" w:color="auto" w:fill="52658F" w:themeFill="accent3"/>
      </w:tcPr>
    </w:tblStylePr>
    <w:tblStylePr w:type="lastRow">
      <w:rPr>
        <w:b/>
        <w:bCs/>
      </w:rPr>
      <w:tblPr/>
      <w:tcPr>
        <w:tcBorders>
          <w:top w:val="double" w:sz="4" w:space="0" w:color="52658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DFEA" w:themeFill="accent3" w:themeFillTint="33"/>
      </w:tcPr>
    </w:tblStylePr>
    <w:tblStylePr w:type="band1Horz">
      <w:tblPr/>
      <w:tcPr>
        <w:shd w:val="clear" w:color="auto" w:fill="DADFEA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ractice%20update%20form%20healthcar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694CEA52B5D46D8ADF0DBB68CEAA6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7CBB99-C70C-4D22-9493-7CF5D04A2785}"/>
      </w:docPartPr>
      <w:docPartBody>
        <w:p w:rsidR="00CF06C4" w:rsidRPr="00FA3EB3" w:rsidRDefault="0077707B" w:rsidP="00FD35A6">
          <w:pPr>
            <w:pStyle w:val="Labels"/>
          </w:pPr>
          <w:r w:rsidRPr="00FA3EB3">
            <w:t xml:space="preserve">Street Address </w:t>
          </w:r>
        </w:p>
        <w:p w:rsidR="00CF06C4" w:rsidRPr="00FA3EB3" w:rsidRDefault="0077707B" w:rsidP="00FD35A6">
          <w:pPr>
            <w:pStyle w:val="Labels"/>
          </w:pPr>
          <w:r w:rsidRPr="00FA3EB3">
            <w:t xml:space="preserve">Including City, State, </w:t>
          </w:r>
        </w:p>
        <w:p w:rsidR="00000000" w:rsidRDefault="0077707B">
          <w:pPr>
            <w:pStyle w:val="B694CEA52B5D46D8ADF0DBB68CEAA61F"/>
          </w:pPr>
          <w:r w:rsidRPr="00FA3EB3">
            <w:t>and ZIP Code</w:t>
          </w:r>
        </w:p>
      </w:docPartBody>
    </w:docPart>
    <w:docPart>
      <w:docPartPr>
        <w:name w:val="604B01F18B7340DFADF106BF50FD00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D347D2-675B-4835-878E-71406557C9F1}"/>
      </w:docPartPr>
      <w:docPartBody>
        <w:p w:rsidR="00000000" w:rsidRDefault="0077707B">
          <w:pPr>
            <w:pStyle w:val="604B01F18B7340DFADF106BF50FD00DB"/>
          </w:pPr>
          <w:r w:rsidRPr="00FA3EB3">
            <w:t>Telephone</w:t>
          </w:r>
        </w:p>
      </w:docPartBody>
    </w:docPart>
    <w:docPart>
      <w:docPartPr>
        <w:name w:val="0F1AD7AD35C643C0BF20A18358E6E6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C7584E-0DC3-4927-8394-9FFE2D931456}"/>
      </w:docPartPr>
      <w:docPartBody>
        <w:p w:rsidR="00000000" w:rsidRDefault="0077707B">
          <w:pPr>
            <w:pStyle w:val="0F1AD7AD35C643C0BF20A18358E6E684"/>
          </w:pPr>
          <w:r w:rsidRPr="00FA3EB3">
            <w:t>Fax</w:t>
          </w:r>
        </w:p>
      </w:docPartBody>
    </w:docPart>
    <w:docPart>
      <w:docPartPr>
        <w:name w:val="A04F541737B448A0A4B625B3B3DCC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0E92B-CF72-4A9A-A567-D9A6E2500A10}"/>
      </w:docPartPr>
      <w:docPartBody>
        <w:p w:rsidR="00000000" w:rsidRDefault="0077707B">
          <w:pPr>
            <w:pStyle w:val="A04F541737B448A0A4B625B3B3DCCFD4"/>
          </w:pPr>
          <w:r w:rsidRPr="00FA3EB3">
            <w:t>Office Email Address</w:t>
          </w:r>
        </w:p>
      </w:docPartBody>
    </w:docPart>
    <w:docPart>
      <w:docPartPr>
        <w:name w:val="67D3FB4061DD4EAF85814BD785E22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F23CD1-B539-4DA6-9736-FD7A05EAD69D}"/>
      </w:docPartPr>
      <w:docPartBody>
        <w:p w:rsidR="00000000" w:rsidRDefault="0077707B">
          <w:pPr>
            <w:pStyle w:val="67D3FB4061DD4EAF85814BD785E22E42"/>
          </w:pPr>
          <w:r w:rsidRPr="00FA3EB3">
            <w:t>Web Site</w:t>
          </w:r>
        </w:p>
      </w:docPartBody>
    </w:docPart>
    <w:docPart>
      <w:docPartPr>
        <w:name w:val="30FDC3B87EC546EF86DD56FA325672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90D044-B5E5-4F14-89F5-E3F6BB6BA640}"/>
      </w:docPartPr>
      <w:docPartBody>
        <w:p w:rsidR="00000000" w:rsidRDefault="0077707B">
          <w:pPr>
            <w:pStyle w:val="30FDC3B87EC546EF86DD56FA32567261"/>
          </w:pPr>
          <w:r w:rsidRPr="00FA3EB3">
            <w:t>Billing Tax ID</w:t>
          </w:r>
        </w:p>
      </w:docPartBody>
    </w:docPart>
    <w:docPart>
      <w:docPartPr>
        <w:name w:val="20DE2921F95A4E359F86836CBA91B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2D9C7-B161-47ED-B207-556731F66720}"/>
      </w:docPartPr>
      <w:docPartBody>
        <w:p w:rsidR="00000000" w:rsidRDefault="0077707B">
          <w:pPr>
            <w:pStyle w:val="20DE2921F95A4E359F86836CBA91BED1"/>
          </w:pPr>
          <w:r w:rsidRPr="00FA3EB3">
            <w:t>National Provider Identification (NPI) Number Type 2</w:t>
          </w:r>
        </w:p>
      </w:docPartBody>
    </w:docPart>
    <w:docPart>
      <w:docPartPr>
        <w:name w:val="5E1A067A6C0F49D182897D64650F0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9929A0-DB61-49C2-AE94-85C42CBB7E4E}"/>
      </w:docPartPr>
      <w:docPartBody>
        <w:p w:rsidR="00000000" w:rsidRDefault="0077707B">
          <w:pPr>
            <w:pStyle w:val="5E1A067A6C0F49D182897D64650F01EA"/>
          </w:pPr>
          <w:r w:rsidRPr="00FA3EB3">
            <w:t>Signature</w:t>
          </w:r>
        </w:p>
      </w:docPartBody>
    </w:docPart>
    <w:docPart>
      <w:docPartPr>
        <w:name w:val="F904F80EFE7B4EE2A86B9DAEED0D6F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F69E2-CD96-4F04-B764-B698A37D2E98}"/>
      </w:docPartPr>
      <w:docPartBody>
        <w:p w:rsidR="00000000" w:rsidRDefault="0077707B">
          <w:pPr>
            <w:pStyle w:val="F904F80EFE7B4EE2A86B9DAEED0D6F84"/>
          </w:pPr>
          <w:r w:rsidRPr="00FA3EB3">
            <w:t>Name</w:t>
          </w:r>
        </w:p>
      </w:docPartBody>
    </w:docPart>
    <w:docPart>
      <w:docPartPr>
        <w:name w:val="A678CEECEBB345CA8D64F92684B5E1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CB64B-3A4B-4046-9CFC-C807031AB53D}"/>
      </w:docPartPr>
      <w:docPartBody>
        <w:p w:rsidR="00000000" w:rsidRDefault="0077707B">
          <w:pPr>
            <w:pStyle w:val="A678CEECEBB345CA8D64F92684B5E103"/>
          </w:pPr>
          <w:r w:rsidRPr="00FA3EB3">
            <w:t>Signature of the Person Submitting this Form</w:t>
          </w:r>
        </w:p>
      </w:docPartBody>
    </w:docPart>
    <w:docPart>
      <w:docPartPr>
        <w:name w:val="EF8A196D4F3A4EF7B3E5D3AB99F609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72C3A7-396E-4D67-9CD9-0E5088A7DC71}"/>
      </w:docPartPr>
      <w:docPartBody>
        <w:p w:rsidR="00000000" w:rsidRDefault="0077707B">
          <w:pPr>
            <w:pStyle w:val="EF8A196D4F3A4EF7B3E5D3AB99F6093C"/>
          </w:pPr>
          <w:r w:rsidRPr="00FA3EB3">
            <w:t>Name of the Person Submitting this Form (print)</w:t>
          </w:r>
        </w:p>
      </w:docPartBody>
    </w:docPart>
    <w:docPart>
      <w:docPartPr>
        <w:name w:val="6C34AEF6146E406C9711F51DE92C5B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9B958E-3A17-40E4-860D-1B054E1D4AEE}"/>
      </w:docPartPr>
      <w:docPartBody>
        <w:p w:rsidR="00000000" w:rsidRDefault="0077707B">
          <w:pPr>
            <w:pStyle w:val="6C34AEF6146E406C9711F51DE92C5B4F"/>
          </w:pPr>
          <w:r w:rsidRPr="00FA3EB3">
            <w:t xml:space="preserve">Date of </w:t>
          </w:r>
          <w:r w:rsidRPr="00FA3EB3">
            <w:t>Signature</w:t>
          </w:r>
        </w:p>
      </w:docPartBody>
    </w:docPart>
    <w:docPart>
      <w:docPartPr>
        <w:name w:val="DD2ED9FF2C54482E8F763332328F6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370416-949B-46E9-88BB-EDBE845B1710}"/>
      </w:docPartPr>
      <w:docPartBody>
        <w:p w:rsidR="00000000" w:rsidRDefault="0077707B">
          <w:pPr>
            <w:pStyle w:val="DD2ED9FF2C54482E8F763332328F6491"/>
          </w:pPr>
          <w:r w:rsidRPr="00FA3EB3">
            <w:t>MM</w:t>
          </w:r>
        </w:p>
      </w:docPartBody>
    </w:docPart>
    <w:docPart>
      <w:docPartPr>
        <w:name w:val="228EEA198BCF4D199BCF04BFC43AD0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D6973-D0E6-492B-AB4E-06B8D10B2D9E}"/>
      </w:docPartPr>
      <w:docPartBody>
        <w:p w:rsidR="00000000" w:rsidRDefault="0077707B">
          <w:pPr>
            <w:pStyle w:val="228EEA198BCF4D199BCF04BFC43AD0B7"/>
          </w:pPr>
          <w:r w:rsidRPr="00FA3EB3">
            <w:t>DD</w:t>
          </w:r>
        </w:p>
      </w:docPartBody>
    </w:docPart>
    <w:docPart>
      <w:docPartPr>
        <w:name w:val="1636E3BD00394696B229C63BC8A496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D54324-EED9-41B3-91A3-DAD6FE0E7EDF}"/>
      </w:docPartPr>
      <w:docPartBody>
        <w:p w:rsidR="00000000" w:rsidRDefault="0077707B">
          <w:pPr>
            <w:pStyle w:val="1636E3BD00394696B229C63BC8A496CD"/>
          </w:pPr>
          <w:r w:rsidRPr="00FA3EB3">
            <w:t>YY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anklin Gothic Book">
    <w:altName w:val="Corbel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2D0"/>
    <w:rsid w:val="0077707B"/>
    <w:rsid w:val="0078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8B5B5828994F229BAC3C13EB47DC4B">
    <w:name w:val="CA8B5B5828994F229BAC3C13EB47DC4B"/>
  </w:style>
  <w:style w:type="paragraph" w:customStyle="1" w:styleId="5EEDD78F497A486F8557752A653AF12E">
    <w:name w:val="5EEDD78F497A486F8557752A653AF12E"/>
  </w:style>
  <w:style w:type="paragraph" w:customStyle="1" w:styleId="F55EE4A8B8794A8B8F8119D022D2B312">
    <w:name w:val="F55EE4A8B8794A8B8F8119D022D2B312"/>
  </w:style>
  <w:style w:type="paragraph" w:customStyle="1" w:styleId="BB22504D30694A5D814970264CA1A8EB">
    <w:name w:val="BB22504D30694A5D814970264CA1A8EB"/>
  </w:style>
  <w:style w:type="paragraph" w:customStyle="1" w:styleId="441E23DCA6FD43EDB4716D4A3484D6C8">
    <w:name w:val="441E23DCA6FD43EDB4716D4A3484D6C8"/>
  </w:style>
  <w:style w:type="paragraph" w:customStyle="1" w:styleId="Labels">
    <w:name w:val="Labels"/>
    <w:basedOn w:val="Normal"/>
    <w:qFormat/>
    <w:pPr>
      <w:spacing w:after="0"/>
    </w:pPr>
    <w:rPr>
      <w:rFonts w:eastAsiaTheme="minorHAnsi"/>
      <w:sz w:val="18"/>
    </w:rPr>
  </w:style>
  <w:style w:type="paragraph" w:customStyle="1" w:styleId="B694CEA52B5D46D8ADF0DBB68CEAA61F">
    <w:name w:val="B694CEA52B5D46D8ADF0DBB68CEAA61F"/>
  </w:style>
  <w:style w:type="paragraph" w:customStyle="1" w:styleId="604B01F18B7340DFADF106BF50FD00DB">
    <w:name w:val="604B01F18B7340DFADF106BF50FD00DB"/>
  </w:style>
  <w:style w:type="paragraph" w:customStyle="1" w:styleId="0F1AD7AD35C643C0BF20A18358E6E684">
    <w:name w:val="0F1AD7AD35C643C0BF20A18358E6E684"/>
  </w:style>
  <w:style w:type="paragraph" w:customStyle="1" w:styleId="A04F541737B448A0A4B625B3B3DCCFD4">
    <w:name w:val="A04F541737B448A0A4B625B3B3DCCFD4"/>
  </w:style>
  <w:style w:type="paragraph" w:customStyle="1" w:styleId="67D3FB4061DD4EAF85814BD785E22E42">
    <w:name w:val="67D3FB4061DD4EAF85814BD785E22E42"/>
  </w:style>
  <w:style w:type="paragraph" w:customStyle="1" w:styleId="30FDC3B87EC546EF86DD56FA32567261">
    <w:name w:val="30FDC3B87EC546EF86DD56FA32567261"/>
  </w:style>
  <w:style w:type="paragraph" w:customStyle="1" w:styleId="20DE2921F95A4E359F86836CBA91BED1">
    <w:name w:val="20DE2921F95A4E359F86836CBA91BED1"/>
  </w:style>
  <w:style w:type="character" w:styleId="Emphasis">
    <w:name w:val="Emphasis"/>
    <w:basedOn w:val="DefaultParagraphFont"/>
    <w:uiPriority w:val="20"/>
    <w:qFormat/>
    <w:rPr>
      <w:rFonts w:asciiTheme="minorHAnsi" w:hAnsiTheme="minorHAnsi"/>
      <w:b w:val="0"/>
      <w:i w:val="0"/>
      <w:iCs/>
      <w:caps w:val="0"/>
      <w:smallCaps w:val="0"/>
    </w:rPr>
  </w:style>
  <w:style w:type="paragraph" w:customStyle="1" w:styleId="6E00D4C04923499585CFA2B893ABAE1C">
    <w:name w:val="6E00D4C04923499585CFA2B893ABAE1C"/>
  </w:style>
  <w:style w:type="paragraph" w:customStyle="1" w:styleId="5B9EE670C79C46D58FC248341FCD37C3">
    <w:name w:val="5B9EE670C79C46D58FC248341FCD37C3"/>
  </w:style>
  <w:style w:type="paragraph" w:customStyle="1" w:styleId="200B02D432034B3EA640211368C827AD">
    <w:name w:val="200B02D432034B3EA640211368C827AD"/>
  </w:style>
  <w:style w:type="paragraph" w:customStyle="1" w:styleId="9834E98324D4425E977CC8265CE26328">
    <w:name w:val="9834E98324D4425E977CC8265CE26328"/>
  </w:style>
  <w:style w:type="paragraph" w:customStyle="1" w:styleId="970D85BCC13240858A6CE39ADB8AB0EA">
    <w:name w:val="970D85BCC13240858A6CE39ADB8AB0EA"/>
  </w:style>
  <w:style w:type="paragraph" w:customStyle="1" w:styleId="197621FA9175469883A49B52EF6FB28A">
    <w:name w:val="197621FA9175469883A49B52EF6FB28A"/>
  </w:style>
  <w:style w:type="paragraph" w:customStyle="1" w:styleId="BF2CC392836D4F869382A6FB238C5886">
    <w:name w:val="BF2CC392836D4F869382A6FB238C5886"/>
  </w:style>
  <w:style w:type="paragraph" w:customStyle="1" w:styleId="99239F7224A2412E9360BACDDAB4BEBB">
    <w:name w:val="99239F7224A2412E9360BACDDAB4BEBB"/>
  </w:style>
  <w:style w:type="paragraph" w:customStyle="1" w:styleId="270CCF3CB545465AA5E0AE8277FC979C">
    <w:name w:val="270CCF3CB545465AA5E0AE8277FC979C"/>
  </w:style>
  <w:style w:type="paragraph" w:customStyle="1" w:styleId="5E1A067A6C0F49D182897D64650F01EA">
    <w:name w:val="5E1A067A6C0F49D182897D64650F01EA"/>
  </w:style>
  <w:style w:type="paragraph" w:customStyle="1" w:styleId="F904F80EFE7B4EE2A86B9DAEED0D6F84">
    <w:name w:val="F904F80EFE7B4EE2A86B9DAEED0D6F84"/>
  </w:style>
  <w:style w:type="paragraph" w:customStyle="1" w:styleId="A678CEECEBB345CA8D64F92684B5E103">
    <w:name w:val="A678CEECEBB345CA8D64F92684B5E103"/>
  </w:style>
  <w:style w:type="paragraph" w:customStyle="1" w:styleId="EF8A196D4F3A4EF7B3E5D3AB99F6093C">
    <w:name w:val="EF8A196D4F3A4EF7B3E5D3AB99F6093C"/>
  </w:style>
  <w:style w:type="paragraph" w:customStyle="1" w:styleId="6C34AEF6146E406C9711F51DE92C5B4F">
    <w:name w:val="6C34AEF6146E406C9711F51DE92C5B4F"/>
  </w:style>
  <w:style w:type="paragraph" w:customStyle="1" w:styleId="DD2ED9FF2C54482E8F763332328F6491">
    <w:name w:val="DD2ED9FF2C54482E8F763332328F6491"/>
  </w:style>
  <w:style w:type="paragraph" w:customStyle="1" w:styleId="228EEA198BCF4D199BCF04BFC43AD0B7">
    <w:name w:val="228EEA198BCF4D199BCF04BFC43AD0B7"/>
  </w:style>
  <w:style w:type="paragraph" w:customStyle="1" w:styleId="1636E3BD00394696B229C63BC8A496CD">
    <w:name w:val="1636E3BD00394696B229C63BC8A496CD"/>
  </w:style>
  <w:style w:type="paragraph" w:customStyle="1" w:styleId="C3D83E89E561460A865B53C8768C7BB4">
    <w:name w:val="C3D83E89E561460A865B53C8768C7BB4"/>
    <w:rsid w:val="007812D0"/>
  </w:style>
  <w:style w:type="paragraph" w:customStyle="1" w:styleId="1E7C18EBEF9B4EFB95FE69C4D7945E76">
    <w:name w:val="1E7C18EBEF9B4EFB95FE69C4D7945E76"/>
    <w:rsid w:val="007812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Business Theme to use">
  <a:themeElements>
    <a:clrScheme name="BUS_Activity Based Cost Tracke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7F5E6"/>
      </a:accent1>
      <a:accent2>
        <a:srgbClr val="333A56"/>
      </a:accent2>
      <a:accent3>
        <a:srgbClr val="52658F"/>
      </a:accent3>
      <a:accent4>
        <a:srgbClr val="E8E8E8"/>
      </a:accent4>
      <a:accent5>
        <a:srgbClr val="000000"/>
      </a:accent5>
      <a:accent6>
        <a:srgbClr val="8A8A8A"/>
      </a:accent6>
      <a:hlink>
        <a:srgbClr val="0096D2"/>
      </a:hlink>
      <a:folHlink>
        <a:srgbClr val="00578B"/>
      </a:folHlink>
    </a:clrScheme>
    <a:fontScheme name="Custom 53">
      <a:majorFont>
        <a:latin typeface="Franklin Gothic Book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Dark" id="{D39323B7-B2D6-4C10-818B-A5CD4ACE85BD}" vid="{15FD9199-0511-4D87-8BFB-2FF3F0C5B5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5C8FD774-1B5E-437E-BA97-7C2A38EA27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0A489A-9285-41C3-9CE8-3D353681C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CD373B-0576-4E44-A284-0B50CBA69FE3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Practice update form healthcare.dotx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Catering Booking Form</vt:lpstr>
      <vt:lpstr>Customer Information</vt:lpstr>
      <vt:lpstr>Catering Required</vt:lpstr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2019-08-16T09:01:00Z</dcterms:created>
  <dcterms:modified xsi:type="dcterms:W3CDTF">2019-08-16T09:10:00Z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