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600" w:firstRow="0" w:lastRow="0" w:firstColumn="0" w:lastColumn="0" w:noHBand="1" w:noVBand="1"/>
        <w:tblDescription w:val="Layout table"/>
      </w:tblPr>
      <w:tblGrid>
        <w:gridCol w:w="9360"/>
      </w:tblGrid>
      <w:tr w:rsidR="00CB0809" w:rsidTr="00410197">
        <w:trPr>
          <w:trHeight w:val="964"/>
        </w:trPr>
        <w:tc>
          <w:tcPr>
            <w:tcW w:w="10466" w:type="dxa"/>
          </w:tcPr>
          <w:p w:rsidR="00CB0809" w:rsidRDefault="00CB0809" w:rsidP="00CB0809">
            <w:r w:rsidRPr="00BF3499">
              <w:rPr>
                <w:noProof/>
              </w:rPr>
              <w:drawing>
                <wp:anchor distT="0" distB="0" distL="114300" distR="114300" simplePos="0" relativeHeight="251658240" behindDoc="1" locked="0" layoutInCell="1" allowOverlap="1" wp14:anchorId="453014D2" wp14:editId="6BE95968">
                  <wp:simplePos x="0" y="0"/>
                  <wp:positionH relativeFrom="margin">
                    <wp:posOffset>4483100</wp:posOffset>
                  </wp:positionH>
                  <wp:positionV relativeFrom="paragraph">
                    <wp:posOffset>0</wp:posOffset>
                  </wp:positionV>
                  <wp:extent cx="1328420" cy="621665"/>
                  <wp:effectExtent l="0" t="0" r="5080" b="6985"/>
                  <wp:wrapTight wrapText="bothSides">
                    <wp:wrapPolygon edited="0">
                      <wp:start x="0" y="0"/>
                      <wp:lineTo x="0" y="21181"/>
                      <wp:lineTo x="21373" y="21181"/>
                      <wp:lineTo x="21373" y="1986"/>
                      <wp:lineTo x="20444"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28420" cy="621665"/>
                          </a:xfrm>
                          <a:prstGeom prst="rect">
                            <a:avLst/>
                          </a:prstGeom>
                        </pic:spPr>
                      </pic:pic>
                    </a:graphicData>
                  </a:graphic>
                  <wp14:sizeRelH relativeFrom="margin">
                    <wp14:pctWidth>0</wp14:pctWidth>
                  </wp14:sizeRelH>
                  <wp14:sizeRelV relativeFrom="margin">
                    <wp14:pctHeight>0</wp14:pctHeight>
                  </wp14:sizeRelV>
                </wp:anchor>
              </w:drawing>
            </w:r>
          </w:p>
        </w:tc>
      </w:tr>
      <w:tr w:rsidR="00CB0809" w:rsidTr="00A81C05">
        <w:trPr>
          <w:trHeight w:val="749"/>
        </w:trPr>
        <w:tc>
          <w:tcPr>
            <w:tcW w:w="10466" w:type="dxa"/>
          </w:tcPr>
          <w:sdt>
            <w:sdtPr>
              <w:alias w:val="Enter Street Address, City, ST ZIP Code:"/>
              <w:tag w:val="Enter  Street Address, City, ST ZIP Code:"/>
              <w:id w:val="223497027"/>
              <w:placeholder>
                <w:docPart w:val="35D37BC4F3264E1C9EA4B9E74E59B796"/>
              </w:placeholder>
              <w:temporary/>
              <w:showingPlcHdr/>
              <w15:appearance w15:val="hidden"/>
            </w:sdtPr>
            <w:sdtEndPr/>
            <w:sdtContent>
              <w:p w:rsidR="00CB0809" w:rsidRPr="00752FC4" w:rsidRDefault="00CB0809" w:rsidP="00CB0809">
                <w:pPr>
                  <w:pStyle w:val="ContactInfo"/>
                </w:pPr>
                <w:r w:rsidRPr="00752FC4">
                  <w:t>Street Address, City, ST ZIP Code</w:t>
                </w:r>
              </w:p>
            </w:sdtContent>
          </w:sdt>
          <w:sdt>
            <w:sdtPr>
              <w:alias w:val="Enter Telephone:"/>
              <w:tag w:val="Enter Telephone:"/>
              <w:id w:val="510197970"/>
              <w:placeholder>
                <w:docPart w:val="F9051A264E5B443EAA0B2A4F4B89A584"/>
              </w:placeholder>
              <w:temporary/>
              <w:showingPlcHdr/>
              <w15:appearance w15:val="hidden"/>
            </w:sdtPr>
            <w:sdtEndPr/>
            <w:sdtContent>
              <w:p w:rsidR="00CB0809" w:rsidRPr="00752FC4" w:rsidRDefault="00CB0809" w:rsidP="00CB0809">
                <w:pPr>
                  <w:pStyle w:val="ContactInfo"/>
                </w:pPr>
                <w:r w:rsidRPr="00752FC4">
                  <w:t>Telephone</w:t>
                </w:r>
              </w:p>
            </w:sdtContent>
          </w:sdt>
          <w:sdt>
            <w:sdtPr>
              <w:alias w:val="Enter Email:"/>
              <w:tag w:val="Enter Email:"/>
              <w:id w:val="945582249"/>
              <w:placeholder>
                <w:docPart w:val="862AADAE52AC4ACFA78078E5803AC1FC"/>
              </w:placeholder>
              <w:temporary/>
              <w:showingPlcHdr/>
              <w15:appearance w15:val="hidden"/>
            </w:sdtPr>
            <w:sdtEndPr/>
            <w:sdtContent>
              <w:p w:rsidR="00CB0809" w:rsidRDefault="00CB0809" w:rsidP="00CB0809">
                <w:pPr>
                  <w:pStyle w:val="ContactInfo"/>
                </w:pPr>
                <w:r w:rsidRPr="00752FC4">
                  <w:t>Email</w:t>
                </w:r>
              </w:p>
            </w:sdtContent>
          </w:sdt>
        </w:tc>
      </w:tr>
    </w:tbl>
    <w:p w:rsidR="00752FC4" w:rsidRPr="005125BB" w:rsidRDefault="004E42A8" w:rsidP="005125BB">
      <w:pPr>
        <w:pStyle w:val="Date"/>
      </w:pPr>
      <w:sdt>
        <w:sdtPr>
          <w:alias w:val="Enter Date:"/>
          <w:tag w:val="Enter Date:"/>
          <w:id w:val="-1455475630"/>
          <w:placeholder>
            <w:docPart w:val="3C5B446AF1DA4B8F8905AEB653E598B4"/>
          </w:placeholder>
          <w:temporary/>
          <w:showingPlcHdr/>
          <w15:appearance w15:val="hidden"/>
        </w:sdtPr>
        <w:sdtEndPr/>
        <w:sdtContent>
          <w:r w:rsidR="00752FC4" w:rsidRPr="005125BB">
            <w:rPr>
              <w:rStyle w:val="PlaceholderText"/>
              <w:color w:val="000000" w:themeColor="text2" w:themeShade="BF"/>
            </w:rPr>
            <w:t>Date</w:t>
          </w:r>
        </w:sdtContent>
      </w:sdt>
    </w:p>
    <w:p w:rsidR="006D39C0" w:rsidRPr="009E6C5F" w:rsidRDefault="006D39C0" w:rsidP="006D39C0">
      <w:pPr>
        <w:pStyle w:val="Salutation"/>
        <w:tabs>
          <w:tab w:val="left" w:pos="8910"/>
        </w:tabs>
        <w:rPr>
          <w:b/>
          <w:sz w:val="40"/>
        </w:rPr>
      </w:pPr>
      <w:r w:rsidRPr="009E6C5F">
        <w:rPr>
          <w:b/>
          <w:sz w:val="40"/>
        </w:rPr>
        <w:t>To Whom It May Concern</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 xml:space="preserve">This is to inform and certify that Mr. Steven John was working as a full-time worker with ‘The </w:t>
      </w:r>
      <w:proofErr w:type="spellStart"/>
      <w:r w:rsidRPr="00AE3F39">
        <w:rPr>
          <w:rFonts w:ascii="Calibri" w:eastAsia="Times New Roman" w:hAnsi="Calibri" w:cs="Calibri"/>
          <w:sz w:val="24"/>
          <w:szCs w:val="24"/>
        </w:rPr>
        <w:t>ShowCase</w:t>
      </w:r>
      <w:proofErr w:type="spellEnd"/>
      <w:r w:rsidRPr="00AE3F39">
        <w:rPr>
          <w:rFonts w:ascii="Calibri" w:eastAsia="Times New Roman" w:hAnsi="Calibri" w:cs="Calibri"/>
          <w:sz w:val="24"/>
          <w:szCs w:val="24"/>
        </w:rPr>
        <w:t xml:space="preserve"> Company’, California. He was working as ‘HR manager’. As per the employee record, his tenure of employment with us was five years from 12</w:t>
      </w:r>
      <w:r w:rsidRPr="00AE3F39">
        <w:rPr>
          <w:rFonts w:ascii="Calibri" w:eastAsia="Times New Roman" w:hAnsi="Calibri" w:cs="Calibri"/>
          <w:sz w:val="24"/>
          <w:szCs w:val="24"/>
          <w:vertAlign w:val="superscript"/>
        </w:rPr>
        <w:t>th</w:t>
      </w:r>
      <w:r w:rsidRPr="00AE3F39">
        <w:rPr>
          <w:rFonts w:ascii="Calibri" w:eastAsia="Times New Roman" w:hAnsi="Calibri" w:cs="Calibri"/>
          <w:sz w:val="24"/>
          <w:szCs w:val="24"/>
        </w:rPr>
        <w:t xml:space="preserve"> January 2012 – 13</w:t>
      </w:r>
      <w:r w:rsidRPr="00AE3F39">
        <w:rPr>
          <w:rFonts w:ascii="Calibri" w:eastAsia="Times New Roman" w:hAnsi="Calibri" w:cs="Calibri"/>
          <w:sz w:val="24"/>
          <w:szCs w:val="24"/>
          <w:vertAlign w:val="superscript"/>
        </w:rPr>
        <w:t>th</w:t>
      </w:r>
      <w:r w:rsidRPr="00AE3F39">
        <w:rPr>
          <w:rFonts w:ascii="Calibri" w:eastAsia="Times New Roman" w:hAnsi="Calibri" w:cs="Calibri"/>
          <w:sz w:val="24"/>
          <w:szCs w:val="24"/>
        </w:rPr>
        <w:t xml:space="preserve"> February 2017.</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During his time with us, we found him a hardworking person with excellent communication, leadership, and management skills. He proved himself as an exceptional team-worker throughout his job. His friendly and candid personality changed the atmosphere of our HR department and increased the productivity of the department.</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 xml:space="preserve">In addition to his job description that mainly included management of all HR issues, he was always ready to take other responsibilities as well. Over his employment period, he had supervised and managed many projects. In addition, he had conducted many training seminars and personal sessions which </w:t>
      </w:r>
      <w:proofErr w:type="gramStart"/>
      <w:r w:rsidRPr="00AE3F39">
        <w:rPr>
          <w:rFonts w:ascii="Calibri" w:eastAsia="Times New Roman" w:hAnsi="Calibri" w:cs="Calibri"/>
          <w:sz w:val="24"/>
          <w:szCs w:val="24"/>
        </w:rPr>
        <w:t>were not a part of his job description</w:t>
      </w:r>
      <w:proofErr w:type="gramEnd"/>
      <w:r w:rsidRPr="00AE3F39">
        <w:rPr>
          <w:rFonts w:ascii="Calibri" w:eastAsia="Times New Roman" w:hAnsi="Calibri" w:cs="Calibri"/>
          <w:sz w:val="24"/>
          <w:szCs w:val="24"/>
        </w:rPr>
        <w:t xml:space="preserve">. On various occasions, he had </w:t>
      </w:r>
      <w:bookmarkStart w:id="0" w:name="_GoBack"/>
      <w:bookmarkEnd w:id="0"/>
      <w:r w:rsidRPr="00AE3F39">
        <w:rPr>
          <w:rFonts w:ascii="Calibri" w:eastAsia="Times New Roman" w:hAnsi="Calibri" w:cs="Calibri"/>
          <w:sz w:val="24"/>
          <w:szCs w:val="24"/>
        </w:rPr>
        <w:t>helped people from many different departments as well in the performance of their tasks.</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He was a very responsible, dedicated and dependable employee. We find great pleasure in providing this certificate to ascertain his capabilities and skills. We wish him the very best of luck!</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If you need any documents related to his employment with us, feel free to contact us.</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Regards,</w:t>
      </w:r>
    </w:p>
    <w:p w:rsidR="00AE3F39" w:rsidRPr="00AE3F39" w:rsidRDefault="00AE3F39" w:rsidP="00AE3F39">
      <w:pPr>
        <w:spacing w:before="100" w:beforeAutospacing="1" w:after="100" w:afterAutospacing="1" w:line="240" w:lineRule="auto"/>
        <w:rPr>
          <w:rFonts w:ascii="Calibri" w:eastAsia="Times New Roman" w:hAnsi="Calibri" w:cs="Calibri"/>
          <w:sz w:val="24"/>
          <w:szCs w:val="24"/>
        </w:rPr>
      </w:pPr>
      <w:r w:rsidRPr="00AE3F39">
        <w:rPr>
          <w:rFonts w:ascii="Calibri" w:eastAsia="Times New Roman" w:hAnsi="Calibri" w:cs="Calibri"/>
          <w:sz w:val="24"/>
          <w:szCs w:val="24"/>
        </w:rPr>
        <w:t>Joe Smith.</w:t>
      </w:r>
    </w:p>
    <w:p w:rsidR="006D39C0" w:rsidRDefault="006D39C0" w:rsidP="00AE3F39"/>
    <w:sectPr w:rsidR="006D39C0" w:rsidSect="006D39C0">
      <w:headerReference w:type="default" r:id="rId12"/>
      <w:footerReference w:type="default" r:id="rId13"/>
      <w:footerReference w:type="first" r:id="rId14"/>
      <w:pgSz w:w="12240" w:h="15840" w:code="1"/>
      <w:pgMar w:top="2070" w:right="1440" w:bottom="1080" w:left="1440" w:header="720" w:footer="35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2A8" w:rsidRDefault="004E42A8">
      <w:pPr>
        <w:spacing w:after="0" w:line="240" w:lineRule="auto"/>
      </w:pPr>
      <w:r>
        <w:separator/>
      </w:r>
    </w:p>
    <w:p w:rsidR="004E42A8" w:rsidRDefault="004E42A8"/>
  </w:endnote>
  <w:endnote w:type="continuationSeparator" w:id="0">
    <w:p w:rsidR="004E42A8" w:rsidRDefault="004E42A8">
      <w:pPr>
        <w:spacing w:after="0" w:line="240" w:lineRule="auto"/>
      </w:pPr>
      <w:r>
        <w:continuationSeparator/>
      </w:r>
    </w:p>
    <w:p w:rsidR="004E42A8" w:rsidRDefault="004E4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9C0" w:rsidRDefault="006D39C0" w:rsidP="006D39C0">
    <w:pPr>
      <w:pStyle w:val="Footer"/>
      <w:jc w:val="left"/>
    </w:pPr>
    <w:r>
      <w:t xml:space="preserve">       wordexceltemplates.com</w:t>
    </w:r>
  </w:p>
  <w:p w:rsidR="006D39C0" w:rsidRDefault="006D3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752FC4"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2A8" w:rsidRDefault="004E42A8">
      <w:pPr>
        <w:spacing w:after="0" w:line="240" w:lineRule="auto"/>
      </w:pPr>
      <w:r>
        <w:separator/>
      </w:r>
    </w:p>
    <w:p w:rsidR="004E42A8" w:rsidRDefault="004E42A8"/>
  </w:footnote>
  <w:footnote w:type="continuationSeparator" w:id="0">
    <w:p w:rsidR="004E42A8" w:rsidRDefault="004E42A8">
      <w:pPr>
        <w:spacing w:after="0" w:line="240" w:lineRule="auto"/>
      </w:pPr>
      <w:r>
        <w:continuationSeparator/>
      </w:r>
    </w:p>
    <w:p w:rsidR="004E42A8" w:rsidRDefault="004E42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4EEF" w:rsidRPr="00FE1448" w:rsidRDefault="00107C8E" w:rsidP="00FE1448">
    <w:pPr>
      <w:pStyle w:val="Header"/>
    </w:pPr>
    <w:r>
      <w:rPr>
        <w:noProof/>
      </w:rPr>
      <mc:AlternateContent>
        <mc:Choice Requires="wpg">
          <w:drawing>
            <wp:anchor distT="0" distB="0" distL="114300" distR="114300" simplePos="0" relativeHeight="251678720" behindDoc="0" locked="0" layoutInCell="1" allowOverlap="1" wp14:anchorId="0D2C9718" wp14:editId="372605B8">
              <wp:simplePos x="0" y="0"/>
              <wp:positionH relativeFrom="page">
                <wp:align>center</wp:align>
              </wp:positionH>
              <wp:positionV relativeFrom="page">
                <wp:align>center</wp:align>
              </wp:positionV>
              <wp:extent cx="7775665" cy="10058400"/>
              <wp:effectExtent l="0" t="0" r="0" b="0"/>
              <wp:wrapNone/>
              <wp:docPr id="23" name="Group 23" descr="Background design and shapes">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5665" cy="10058400"/>
                        <a:chOff x="0" y="0"/>
                        <a:chExt cx="7775665" cy="10058400"/>
                      </a:xfrm>
                    </wpg:grpSpPr>
                    <wps:wsp>
                      <wps:cNvPr id="8" name="Freeform 5">
                        <a:extLst>
                          <a:ext uri="{FF2B5EF4-FFF2-40B4-BE49-F238E27FC236}">
                            <a16:creationId xmlns:a16="http://schemas.microsoft.com/office/drawing/2014/main" id="{2BD393E8-ECF6-40C0-83E6-54BC394B020C}"/>
                          </a:ext>
                        </a:extLst>
                      </wps:cNvPr>
                      <wps:cNvSpPr>
                        <a:spLocks/>
                      </wps:cNvSpPr>
                      <wps:spPr bwMode="auto">
                        <a:xfrm>
                          <a:off x="0" y="923925"/>
                          <a:ext cx="4317214" cy="1032782"/>
                        </a:xfrm>
                        <a:custGeom>
                          <a:avLst/>
                          <a:gdLst>
                            <a:gd name="T0" fmla="*/ 2136 w 2671"/>
                            <a:gd name="T1" fmla="*/ 0 h 690"/>
                            <a:gd name="T2" fmla="*/ 0 w 2671"/>
                            <a:gd name="T3" fmla="*/ 0 h 690"/>
                            <a:gd name="T4" fmla="*/ 0 w 2671"/>
                            <a:gd name="T5" fmla="*/ 690 h 690"/>
                            <a:gd name="T6" fmla="*/ 2671 w 2671"/>
                            <a:gd name="T7" fmla="*/ 690 h 690"/>
                            <a:gd name="T8" fmla="*/ 2136 w 2671"/>
                            <a:gd name="T9" fmla="*/ 0 h 690"/>
                          </a:gdLst>
                          <a:ahLst/>
                          <a:cxnLst>
                            <a:cxn ang="0">
                              <a:pos x="T0" y="T1"/>
                            </a:cxn>
                            <a:cxn ang="0">
                              <a:pos x="T2" y="T3"/>
                            </a:cxn>
                            <a:cxn ang="0">
                              <a:pos x="T4" y="T5"/>
                            </a:cxn>
                            <a:cxn ang="0">
                              <a:pos x="T6" y="T7"/>
                            </a:cxn>
                            <a:cxn ang="0">
                              <a:pos x="T8" y="T9"/>
                            </a:cxn>
                          </a:cxnLst>
                          <a:rect l="0" t="0" r="r" b="b"/>
                          <a:pathLst>
                            <a:path w="2671" h="690">
                              <a:moveTo>
                                <a:pt x="2136" y="0"/>
                              </a:moveTo>
                              <a:lnTo>
                                <a:pt x="0" y="0"/>
                              </a:lnTo>
                              <a:lnTo>
                                <a:pt x="0" y="690"/>
                              </a:lnTo>
                              <a:lnTo>
                                <a:pt x="2671" y="690"/>
                              </a:lnTo>
                              <a:lnTo>
                                <a:pt x="2136" y="0"/>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9" name="Freeform 6">
                        <a:extLst>
                          <a:ext uri="{FF2B5EF4-FFF2-40B4-BE49-F238E27FC236}">
                            <a16:creationId xmlns:a16="http://schemas.microsoft.com/office/drawing/2014/main" id="{96F8F234-34A2-492E-A1DD-876120A115D8}"/>
                          </a:ext>
                        </a:extLst>
                      </wps:cNvPr>
                      <wps:cNvSpPr>
                        <a:spLocks/>
                      </wps:cNvSpPr>
                      <wps:spPr bwMode="auto">
                        <a:xfrm>
                          <a:off x="3943350" y="485775"/>
                          <a:ext cx="3832315" cy="658586"/>
                        </a:xfrm>
                        <a:custGeom>
                          <a:avLst/>
                          <a:gdLst>
                            <a:gd name="T0" fmla="*/ 2371 w 2371"/>
                            <a:gd name="T1" fmla="*/ 0 h 440"/>
                            <a:gd name="T2" fmla="*/ 0 w 2371"/>
                            <a:gd name="T3" fmla="*/ 0 h 440"/>
                            <a:gd name="T4" fmla="*/ 355 w 2371"/>
                            <a:gd name="T5" fmla="*/ 440 h 440"/>
                            <a:gd name="T6" fmla="*/ 2371 w 2371"/>
                            <a:gd name="T7" fmla="*/ 440 h 440"/>
                            <a:gd name="T8" fmla="*/ 2371 w 2371"/>
                            <a:gd name="T9" fmla="*/ 0 h 440"/>
                          </a:gdLst>
                          <a:ahLst/>
                          <a:cxnLst>
                            <a:cxn ang="0">
                              <a:pos x="T0" y="T1"/>
                            </a:cxn>
                            <a:cxn ang="0">
                              <a:pos x="T2" y="T3"/>
                            </a:cxn>
                            <a:cxn ang="0">
                              <a:pos x="T4" y="T5"/>
                            </a:cxn>
                            <a:cxn ang="0">
                              <a:pos x="T6" y="T7"/>
                            </a:cxn>
                            <a:cxn ang="0">
                              <a:pos x="T8" y="T9"/>
                            </a:cxn>
                          </a:cxnLst>
                          <a:rect l="0" t="0" r="r" b="b"/>
                          <a:pathLst>
                            <a:path w="2371" h="440">
                              <a:moveTo>
                                <a:pt x="2371" y="0"/>
                              </a:moveTo>
                              <a:lnTo>
                                <a:pt x="0" y="0"/>
                              </a:lnTo>
                              <a:lnTo>
                                <a:pt x="355" y="440"/>
                              </a:lnTo>
                              <a:lnTo>
                                <a:pt x="2371" y="440"/>
                              </a:lnTo>
                              <a:lnTo>
                                <a:pt x="2371" y="0"/>
                              </a:lnTo>
                              <a:close/>
                            </a:path>
                          </a:pathLst>
                        </a:custGeom>
                        <a:solidFill>
                          <a:schemeClr val="accent4"/>
                        </a:solidFill>
                        <a:ln>
                          <a:noFill/>
                        </a:ln>
                      </wps:spPr>
                      <wps:bodyPr vert="horz" wrap="square" lIns="91440" tIns="45720" rIns="91440" bIns="45720" numCol="1" anchor="t" anchorCtr="0" compatLnSpc="1">
                        <a:prstTxWarp prst="textNoShape">
                          <a:avLst/>
                        </a:prstTxWarp>
                      </wps:bodyPr>
                    </wps:wsp>
                    <wps:wsp>
                      <wps:cNvPr id="11" name="Rectangle 8">
                        <a:extLst>
                          <a:ext uri="{FF2B5EF4-FFF2-40B4-BE49-F238E27FC236}">
                            <a16:creationId xmlns:a16="http://schemas.microsoft.com/office/drawing/2014/main" id="{0DDCEB9B-D4C0-46BA-BA2F-F5E77866991E}"/>
                          </a:ext>
                        </a:extLst>
                      </wps:cNvPr>
                      <wps:cNvSpPr>
                        <a:spLocks noChangeArrowheads="1"/>
                      </wps:cNvSpPr>
                      <wps:spPr bwMode="auto">
                        <a:xfrm>
                          <a:off x="0" y="0"/>
                          <a:ext cx="7771308" cy="667566"/>
                        </a:xfrm>
                        <a:prstGeom prst="rect">
                          <a:avLst/>
                        </a:prstGeom>
                        <a:solidFill>
                          <a:schemeClr val="accent1"/>
                        </a:solidFill>
                        <a:ln>
                          <a:noFill/>
                        </a:ln>
                      </wps:spPr>
                      <wps:bodyPr vert="horz" wrap="square" lIns="91440" tIns="45720" rIns="91440" bIns="45720" numCol="1" anchor="t" anchorCtr="0" compatLnSpc="1">
                        <a:prstTxWarp prst="textNoShape">
                          <a:avLst/>
                        </a:prstTxWarp>
                      </wps:bodyPr>
                    </wps:wsp>
                    <wps:wsp>
                      <wps:cNvPr id="29" name="Rectangle 28">
                        <a:extLst>
                          <a:ext uri="{FF2B5EF4-FFF2-40B4-BE49-F238E27FC236}">
                            <a16:creationId xmlns:a16="http://schemas.microsoft.com/office/drawing/2014/main" id="{86C4AB77-1494-48EA-BE49-457966A12F59}"/>
                          </a:ext>
                        </a:extLst>
                      </wps:cNvPr>
                      <wps:cNvSpPr/>
                      <wps:spPr>
                        <a:xfrm>
                          <a:off x="0" y="0"/>
                          <a:ext cx="7772400" cy="10058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100000</wp14:pctWidth>
              </wp14:sizeRelH>
              <wp14:sizeRelV relativeFrom="page">
                <wp14:pctHeight>100000</wp14:pctHeight>
              </wp14:sizeRelV>
            </wp:anchor>
          </w:drawing>
        </mc:Choice>
        <mc:Fallback>
          <w:pict>
            <v:group w14:anchorId="2C59F84D" id="Group 23" o:spid="_x0000_s1026" alt="Background design and shapes" style="position:absolute;margin-left:0;margin-top:0;width:612.25pt;height:11in;z-index:251678720;mso-width-percent:1000;mso-height-percent:1000;mso-position-horizontal:center;mso-position-horizontal-relative:page;mso-position-vertical:center;mso-position-vertical-relative:page;mso-width-percent:1000;mso-height-percent:1000" coordsize="7775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">
              <v:shape id="Freeform 5" o:spid="_x0000_s1027" style="position:absolute;top:9239;width:43172;height:10328;visibility:visible;mso-wrap-style:square;v-text-anchor:top" coordsize="267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" path="m2136,l,,,690r2671,l2136,xe" fillcolor="#650707 [3205]" stroked="f">
                <v:path arrowok="t" o:connecttype="custom" o:connectlocs="3452478,0;0,0;0,1032782;4317214,1032782;3452478,0" o:connectangles="0,0,0,0,0"/>
              </v:shape>
              <v:shape id="Freeform 6" o:spid="_x0000_s1028" style="position:absolute;left:39433;top:4857;width:38323;height:6586;visibility:visible;mso-wrap-style:square;v-text-anchor:top" coordsize="237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" path="m2371,l,,355,440r2016,l2371,xe" fillcolor="#414141 [3207]" stroked="f">
                <v:path arrowok="t" o:connecttype="custom" o:connectlocs="3832315,0;0,0;573797,658586;3832315,658586;3832315,0" o:connectangles="0,0,0,0,0"/>
              </v:shape>
              <v:rect id="Rectangle 8" o:spid="_x0000_s1029" style="position:absolute;width:77713;height:6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" fillcolor="#262626 [3204]" stroked="f"/>
              <v:rect id="Rectangle 28" o:spid="_x0000_s1030" style="position:absolute;width:77724;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" filled="f" stroked="f" strokeweight="2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E687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C0"/>
    <w:rsid w:val="000115CE"/>
    <w:rsid w:val="000828F4"/>
    <w:rsid w:val="000F51EC"/>
    <w:rsid w:val="000F7122"/>
    <w:rsid w:val="00107C8E"/>
    <w:rsid w:val="001B4EEF"/>
    <w:rsid w:val="001B689C"/>
    <w:rsid w:val="00200635"/>
    <w:rsid w:val="00254E0D"/>
    <w:rsid w:val="002A0A1B"/>
    <w:rsid w:val="0038000D"/>
    <w:rsid w:val="00385ACF"/>
    <w:rsid w:val="00410197"/>
    <w:rsid w:val="00477474"/>
    <w:rsid w:val="00480B7F"/>
    <w:rsid w:val="004A1893"/>
    <w:rsid w:val="004C4A44"/>
    <w:rsid w:val="004E42A8"/>
    <w:rsid w:val="005125BB"/>
    <w:rsid w:val="005264AB"/>
    <w:rsid w:val="00536BCC"/>
    <w:rsid w:val="00537F9C"/>
    <w:rsid w:val="00572222"/>
    <w:rsid w:val="005D3DA6"/>
    <w:rsid w:val="006D39C0"/>
    <w:rsid w:val="00744EA9"/>
    <w:rsid w:val="00752FC4"/>
    <w:rsid w:val="00757E9C"/>
    <w:rsid w:val="007B4C91"/>
    <w:rsid w:val="007D70F7"/>
    <w:rsid w:val="00830C5F"/>
    <w:rsid w:val="00834A33"/>
    <w:rsid w:val="008916D6"/>
    <w:rsid w:val="00896EE1"/>
    <w:rsid w:val="008C1482"/>
    <w:rsid w:val="008D0AA7"/>
    <w:rsid w:val="008E172E"/>
    <w:rsid w:val="00912A0A"/>
    <w:rsid w:val="009468D3"/>
    <w:rsid w:val="00981EB2"/>
    <w:rsid w:val="00A17117"/>
    <w:rsid w:val="00A763AE"/>
    <w:rsid w:val="00A81C05"/>
    <w:rsid w:val="00AE3F39"/>
    <w:rsid w:val="00B63133"/>
    <w:rsid w:val="00BC0F0A"/>
    <w:rsid w:val="00C11980"/>
    <w:rsid w:val="00C12A54"/>
    <w:rsid w:val="00CB0809"/>
    <w:rsid w:val="00D04123"/>
    <w:rsid w:val="00D06525"/>
    <w:rsid w:val="00D149F1"/>
    <w:rsid w:val="00D36106"/>
    <w:rsid w:val="00DC7840"/>
    <w:rsid w:val="00F1217C"/>
    <w:rsid w:val="00F71D73"/>
    <w:rsid w:val="00F763B1"/>
    <w:rsid w:val="00F90A6A"/>
    <w:rsid w:val="00FA402E"/>
    <w:rsid w:val="00FB49C2"/>
    <w:rsid w:val="00FE1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96B0CA-6765-4596-98B6-D5BE7F190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2" w:themeShade="BF"/>
        <w:sz w:val="22"/>
        <w:szCs w:val="22"/>
        <w:lang w:val="en-US" w:eastAsia="en-US" w:bidi="ar-SA"/>
      </w:rPr>
    </w:rPrDefault>
    <w:pPrDefault>
      <w:pPr>
        <w:spacing w:after="300" w:line="276" w:lineRule="auto"/>
      </w:pPr>
    </w:pPrDefault>
  </w:docDefaults>
  <w:latentStyles w:defLockedState="0" w:defUIPriority="99" w:defSemiHidden="0" w:defUnhideWhenUsed="0" w:defQFormat="0" w:count="375">
    <w:lsdException w:name="Normal" w:uiPriority="0" w:qFormat="1"/>
    <w:lsdException w:name="heading 1" w:semiHidden="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1EB2"/>
    <w:rPr>
      <w:color w:val="auto"/>
    </w:rPr>
  </w:style>
  <w:style w:type="paragraph" w:styleId="Heading1">
    <w:name w:val="heading 1"/>
    <w:basedOn w:val="Normal"/>
    <w:next w:val="Normal"/>
    <w:link w:val="Heading1Char"/>
    <w:uiPriority w:val="9"/>
    <w:semiHidden/>
    <w:rsid w:val="000F51EC"/>
    <w:pPr>
      <w:keepNext/>
      <w:keepLines/>
      <w:spacing w:before="480" w:after="0"/>
      <w:outlineLvl w:val="0"/>
    </w:pPr>
    <w:rPr>
      <w:rFonts w:asciiTheme="majorHAnsi" w:eastAsiaTheme="majorEastAsia" w:hAnsiTheme="majorHAnsi" w:cstheme="majorBidi"/>
      <w:b/>
      <w:bCs/>
      <w:color w:val="320303" w:themeColor="accent2" w:themeShade="80"/>
      <w:sz w:val="28"/>
      <w:szCs w:val="28"/>
    </w:rPr>
  </w:style>
  <w:style w:type="paragraph" w:styleId="Heading2">
    <w:name w:val="heading 2"/>
    <w:basedOn w:val="Normal"/>
    <w:next w:val="Normal"/>
    <w:link w:val="Heading2Char"/>
    <w:uiPriority w:val="9"/>
    <w:semiHidden/>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Heading3">
    <w:name w:val="heading 3"/>
    <w:basedOn w:val="Normal"/>
    <w:next w:val="Normal"/>
    <w:link w:val="Heading3Char"/>
    <w:uiPriority w:val="9"/>
    <w:semiHidden/>
    <w:unhideWhenUsed/>
    <w:qFormat/>
    <w:rsid w:val="00572222"/>
    <w:pPr>
      <w:keepNext/>
      <w:keepLines/>
      <w:spacing w:before="40" w:after="0"/>
      <w:outlineLvl w:val="2"/>
    </w:pPr>
    <w:rPr>
      <w:rFonts w:asciiTheme="majorHAnsi" w:eastAsiaTheme="majorEastAsia" w:hAnsiTheme="majorHAnsi" w:cstheme="majorBidi"/>
      <w:color w:val="121212" w:themeColor="accent1" w:themeShade="7F"/>
      <w:sz w:val="24"/>
      <w:szCs w:val="24"/>
    </w:rPr>
  </w:style>
  <w:style w:type="paragraph" w:styleId="Heading4">
    <w:name w:val="heading 4"/>
    <w:basedOn w:val="Normal"/>
    <w:next w:val="Normal"/>
    <w:link w:val="Heading4Char"/>
    <w:uiPriority w:val="9"/>
    <w:semiHidden/>
    <w:unhideWhenUsed/>
    <w:qFormat/>
    <w:rsid w:val="00572222"/>
    <w:pPr>
      <w:keepNext/>
      <w:keepLines/>
      <w:spacing w:before="40" w:after="0"/>
      <w:outlineLvl w:val="3"/>
    </w:pPr>
    <w:rPr>
      <w:rFonts w:asciiTheme="majorHAnsi" w:eastAsiaTheme="majorEastAsia" w:hAnsiTheme="majorHAnsi" w:cstheme="majorBidi"/>
      <w:i/>
      <w:iCs/>
      <w:color w:val="1C1C1C" w:themeColor="accent1" w:themeShade="BF"/>
    </w:rPr>
  </w:style>
  <w:style w:type="paragraph" w:styleId="Heading5">
    <w:name w:val="heading 5"/>
    <w:basedOn w:val="Normal"/>
    <w:next w:val="Normal"/>
    <w:link w:val="Heading5Char"/>
    <w:uiPriority w:val="9"/>
    <w:semiHidden/>
    <w:unhideWhenUsed/>
    <w:qFormat/>
    <w:rsid w:val="00572222"/>
    <w:pPr>
      <w:keepNext/>
      <w:keepLines/>
      <w:spacing w:before="40" w:after="0"/>
      <w:outlineLvl w:val="4"/>
    </w:pPr>
    <w:rPr>
      <w:rFonts w:asciiTheme="majorHAnsi" w:eastAsiaTheme="majorEastAsia" w:hAnsiTheme="majorHAnsi" w:cstheme="majorBidi"/>
      <w:color w:val="1C1C1C" w:themeColor="accent1" w:themeShade="BF"/>
    </w:rPr>
  </w:style>
  <w:style w:type="paragraph" w:styleId="Heading6">
    <w:name w:val="heading 6"/>
    <w:basedOn w:val="Normal"/>
    <w:next w:val="Normal"/>
    <w:link w:val="Heading6Char"/>
    <w:uiPriority w:val="9"/>
    <w:semiHidden/>
    <w:unhideWhenUsed/>
    <w:qFormat/>
    <w:rsid w:val="00572222"/>
    <w:pPr>
      <w:keepNext/>
      <w:keepLines/>
      <w:spacing w:before="40" w:after="0"/>
      <w:outlineLvl w:val="5"/>
    </w:pPr>
    <w:rPr>
      <w:rFonts w:asciiTheme="majorHAnsi" w:eastAsiaTheme="majorEastAsia" w:hAnsiTheme="majorHAnsi" w:cstheme="majorBidi"/>
      <w:color w:val="121212" w:themeColor="accent1" w:themeShade="7F"/>
    </w:rPr>
  </w:style>
  <w:style w:type="paragraph" w:styleId="Heading7">
    <w:name w:val="heading 7"/>
    <w:basedOn w:val="Normal"/>
    <w:next w:val="Normal"/>
    <w:link w:val="Heading7Char"/>
    <w:uiPriority w:val="9"/>
    <w:semiHidden/>
    <w:unhideWhenUsed/>
    <w:qFormat/>
    <w:rsid w:val="00572222"/>
    <w:pPr>
      <w:keepNext/>
      <w:keepLines/>
      <w:spacing w:before="40" w:after="0"/>
      <w:outlineLvl w:val="6"/>
    </w:pPr>
    <w:rPr>
      <w:rFonts w:asciiTheme="majorHAnsi" w:eastAsiaTheme="majorEastAsia" w:hAnsiTheme="majorHAnsi" w:cstheme="majorBidi"/>
      <w:i/>
      <w:iCs/>
      <w:color w:val="121212" w:themeColor="accent1" w:themeShade="7F"/>
    </w:rPr>
  </w:style>
  <w:style w:type="paragraph" w:styleId="Heading8">
    <w:name w:val="heading 8"/>
    <w:basedOn w:val="Normal"/>
    <w:next w:val="Normal"/>
    <w:link w:val="Heading8Char"/>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3133"/>
    <w:pPr>
      <w:spacing w:after="0" w:line="240" w:lineRule="auto"/>
    </w:pPr>
  </w:style>
  <w:style w:type="character" w:customStyle="1" w:styleId="HeaderChar">
    <w:name w:val="Header Char"/>
    <w:basedOn w:val="DefaultParagraphFont"/>
    <w:link w:val="Header"/>
    <w:uiPriority w:val="99"/>
    <w:semiHidden/>
    <w:rsid w:val="00254E0D"/>
    <w:rPr>
      <w:color w:val="auto"/>
    </w:rPr>
  </w:style>
  <w:style w:type="paragraph" w:styleId="Footer">
    <w:name w:val="footer"/>
    <w:basedOn w:val="Normal"/>
    <w:link w:val="FooterChar"/>
    <w:uiPriority w:val="99"/>
    <w:rsid w:val="00BC0F0A"/>
    <w:pPr>
      <w:spacing w:after="0" w:line="240" w:lineRule="auto"/>
      <w:ind w:left="-720" w:right="-720"/>
      <w:jc w:val="center"/>
    </w:pPr>
    <w:rPr>
      <w:rFonts w:asciiTheme="majorHAnsi" w:hAnsiTheme="majorHAnsi"/>
      <w:color w:val="320303" w:themeColor="accent2" w:themeShade="80"/>
    </w:rPr>
  </w:style>
  <w:style w:type="character" w:customStyle="1" w:styleId="FooterChar">
    <w:name w:val="Footer Char"/>
    <w:basedOn w:val="DefaultParagraphFont"/>
    <w:link w:val="Footer"/>
    <w:uiPriority w:val="99"/>
    <w:rsid w:val="00254E0D"/>
    <w:rPr>
      <w:rFonts w:asciiTheme="majorHAnsi" w:hAnsiTheme="majorHAnsi"/>
      <w:color w:val="320303" w:themeColor="accent2" w:themeShade="80"/>
    </w:rPr>
  </w:style>
  <w:style w:type="character" w:styleId="PlaceholderText">
    <w:name w:val="Placeholder Text"/>
    <w:basedOn w:val="DefaultParagraphFont"/>
    <w:uiPriority w:val="99"/>
    <w:semiHidden/>
    <w:rsid w:val="00912A0A"/>
    <w:rPr>
      <w:color w:val="BD878C" w:themeColor="accent5" w:themeShade="BF"/>
      <w:sz w:val="22"/>
    </w:rPr>
  </w:style>
  <w:style w:type="paragraph" w:customStyle="1" w:styleId="ContactInfo">
    <w:name w:val="Contact Info"/>
    <w:basedOn w:val="Normal"/>
    <w:uiPriority w:val="3"/>
    <w:qFormat/>
    <w:rsid w:val="00410197"/>
    <w:pPr>
      <w:spacing w:after="0"/>
      <w:jc w:val="right"/>
    </w:pPr>
    <w:rPr>
      <w:sz w:val="20"/>
      <w:szCs w:val="18"/>
    </w:rPr>
  </w:style>
  <w:style w:type="paragraph" w:styleId="Date">
    <w:name w:val="Date"/>
    <w:basedOn w:val="Normal"/>
    <w:next w:val="Salutation"/>
    <w:link w:val="DateChar"/>
    <w:uiPriority w:val="4"/>
    <w:unhideWhenUsed/>
    <w:qFormat/>
    <w:pPr>
      <w:spacing w:before="720" w:after="960"/>
    </w:pPr>
  </w:style>
  <w:style w:type="character" w:customStyle="1" w:styleId="DateChar">
    <w:name w:val="Date Char"/>
    <w:basedOn w:val="DefaultParagraphFont"/>
    <w:link w:val="Date"/>
    <w:uiPriority w:val="4"/>
    <w:rsid w:val="00752FC4"/>
  </w:style>
  <w:style w:type="paragraph" w:styleId="Closing">
    <w:name w:val="Closing"/>
    <w:basedOn w:val="Normal"/>
    <w:next w:val="Signature"/>
    <w:link w:val="ClosingChar"/>
    <w:uiPriority w:val="6"/>
    <w:unhideWhenUsed/>
    <w:qFormat/>
    <w:rsid w:val="00254E0D"/>
    <w:pPr>
      <w:spacing w:after="960" w:line="240" w:lineRule="auto"/>
    </w:pPr>
  </w:style>
  <w:style w:type="character" w:customStyle="1" w:styleId="ClosingChar">
    <w:name w:val="Closing Char"/>
    <w:basedOn w:val="DefaultParagraphFont"/>
    <w:link w:val="Closing"/>
    <w:uiPriority w:val="6"/>
    <w:rsid w:val="00254E0D"/>
    <w:rPr>
      <w:color w:val="auto"/>
    </w:rPr>
  </w:style>
  <w:style w:type="character" w:customStyle="1" w:styleId="Heading1Char">
    <w:name w:val="Heading 1 Char"/>
    <w:basedOn w:val="DefaultParagraphFont"/>
    <w:link w:val="Heading1"/>
    <w:uiPriority w:val="9"/>
    <w:semiHidden/>
    <w:rsid w:val="00254E0D"/>
    <w:rPr>
      <w:rFonts w:asciiTheme="majorHAnsi" w:eastAsiaTheme="majorEastAsia" w:hAnsiTheme="majorHAnsi" w:cstheme="majorBidi"/>
      <w:b/>
      <w:bCs/>
      <w:color w:val="320303" w:themeColor="accent2" w:themeShade="80"/>
      <w:sz w:val="28"/>
      <w:szCs w:val="28"/>
    </w:rPr>
  </w:style>
  <w:style w:type="character" w:customStyle="1" w:styleId="Heading2Char">
    <w:name w:val="Heading 2 Char"/>
    <w:basedOn w:val="DefaultParagraphFont"/>
    <w:link w:val="Heading2"/>
    <w:uiPriority w:val="9"/>
    <w:semiHidden/>
    <w:rsid w:val="00254E0D"/>
    <w:rPr>
      <w:rFonts w:asciiTheme="majorHAnsi" w:eastAsiaTheme="majorEastAsia" w:hAnsiTheme="majorHAnsi" w:cstheme="majorBidi"/>
      <w:b/>
      <w:bCs/>
      <w:color w:val="262626" w:themeColor="text1" w:themeTint="D9"/>
      <w:sz w:val="26"/>
      <w:szCs w:val="26"/>
    </w:rPr>
  </w:style>
  <w:style w:type="table" w:styleId="TableGrid">
    <w:name w:val="Table Grid"/>
    <w:basedOn w:val="TableNormal"/>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22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phy">
    <w:name w:val="Bibliography"/>
    <w:basedOn w:val="Normal"/>
    <w:next w:val="Normal"/>
    <w:uiPriority w:val="37"/>
    <w:semiHidden/>
    <w:unhideWhenUsed/>
    <w:rsid w:val="00572222"/>
  </w:style>
  <w:style w:type="paragraph" w:styleId="BlockText">
    <w:name w:val="Block Text"/>
    <w:basedOn w:val="Normal"/>
    <w:uiPriority w:val="99"/>
    <w:semiHidden/>
    <w:unhideWhenUsed/>
    <w:rsid w:val="000F51EC"/>
    <w:pPr>
      <w:pBdr>
        <w:top w:val="single" w:sz="2" w:space="10" w:color="262626" w:themeColor="accent1" w:frame="1"/>
        <w:left w:val="single" w:sz="2" w:space="10" w:color="262626" w:themeColor="accent1" w:frame="1"/>
        <w:bottom w:val="single" w:sz="2" w:space="10" w:color="262626" w:themeColor="accent1" w:frame="1"/>
        <w:right w:val="single" w:sz="2" w:space="10" w:color="262626" w:themeColor="accent1" w:frame="1"/>
      </w:pBdr>
      <w:ind w:left="1152" w:right="1152"/>
    </w:pPr>
    <w:rPr>
      <w:rFonts w:eastAsiaTheme="minorEastAsia"/>
      <w:i/>
      <w:iCs/>
      <w:color w:val="1C1C1C" w:themeColor="accent1" w:themeShade="BF"/>
    </w:rPr>
  </w:style>
  <w:style w:type="paragraph" w:styleId="BodyText">
    <w:name w:val="Body Text"/>
    <w:basedOn w:val="Normal"/>
    <w:link w:val="BodyTextChar"/>
    <w:uiPriority w:val="99"/>
    <w:semiHidden/>
    <w:unhideWhenUsed/>
    <w:rsid w:val="00572222"/>
    <w:pPr>
      <w:spacing w:after="120"/>
    </w:pPr>
  </w:style>
  <w:style w:type="character" w:customStyle="1" w:styleId="BodyTextChar">
    <w:name w:val="Body Text Char"/>
    <w:basedOn w:val="DefaultParagraphFont"/>
    <w:link w:val="BodyText"/>
    <w:uiPriority w:val="99"/>
    <w:semiHidden/>
    <w:rsid w:val="00572222"/>
    <w:rPr>
      <w:kern w:val="16"/>
      <w:sz w:val="22"/>
      <w14:ligatures w14:val="standardContextual"/>
      <w14:numForm w14:val="oldStyle"/>
      <w14:numSpacing w14:val="proportional"/>
      <w14:cntxtAlts/>
    </w:rPr>
  </w:style>
  <w:style w:type="paragraph" w:styleId="BodyText2">
    <w:name w:val="Body Text 2"/>
    <w:basedOn w:val="Normal"/>
    <w:link w:val="BodyText2Char"/>
    <w:uiPriority w:val="99"/>
    <w:semiHidden/>
    <w:unhideWhenUsed/>
    <w:rsid w:val="00572222"/>
    <w:pPr>
      <w:spacing w:after="120" w:line="480" w:lineRule="auto"/>
    </w:pPr>
  </w:style>
  <w:style w:type="character" w:customStyle="1" w:styleId="BodyText2Char">
    <w:name w:val="Body Text 2 Char"/>
    <w:basedOn w:val="DefaultParagraphFont"/>
    <w:link w:val="BodyText2"/>
    <w:uiPriority w:val="99"/>
    <w:semiHidden/>
    <w:rsid w:val="00572222"/>
    <w:rPr>
      <w:kern w:val="16"/>
      <w:sz w:val="22"/>
      <w14:ligatures w14:val="standardContextual"/>
      <w14:numForm w14:val="oldStyle"/>
      <w14:numSpacing w14:val="proportional"/>
      <w14:cntxtAlts/>
    </w:rPr>
  </w:style>
  <w:style w:type="paragraph" w:styleId="BodyText3">
    <w:name w:val="Body Text 3"/>
    <w:basedOn w:val="Normal"/>
    <w:link w:val="BodyText3Char"/>
    <w:uiPriority w:val="99"/>
    <w:semiHidden/>
    <w:unhideWhenUsed/>
    <w:rsid w:val="00572222"/>
    <w:pPr>
      <w:spacing w:after="120"/>
    </w:pPr>
    <w:rPr>
      <w:szCs w:val="16"/>
    </w:rPr>
  </w:style>
  <w:style w:type="character" w:customStyle="1" w:styleId="BodyText3Char">
    <w:name w:val="Body Text 3 Char"/>
    <w:basedOn w:val="DefaultParagraphFont"/>
    <w:link w:val="BodyText3"/>
    <w:uiPriority w:val="99"/>
    <w:semiHidden/>
    <w:rsid w:val="00572222"/>
    <w:rPr>
      <w:kern w:val="16"/>
      <w:sz w:val="22"/>
      <w:szCs w:val="16"/>
      <w14:ligatures w14:val="standardContextual"/>
      <w14:numForm w14:val="oldStyle"/>
      <w14:numSpacing w14:val="proportional"/>
      <w14:cntxtAlts/>
    </w:rPr>
  </w:style>
  <w:style w:type="paragraph" w:styleId="BodyTextFirstIndent">
    <w:name w:val="Body Text First Indent"/>
    <w:basedOn w:val="BodyText"/>
    <w:link w:val="BodyTextFirstIndentChar"/>
    <w:uiPriority w:val="99"/>
    <w:semiHidden/>
    <w:unhideWhenUsed/>
    <w:rsid w:val="00572222"/>
    <w:pPr>
      <w:spacing w:after="300"/>
      <w:ind w:firstLine="360"/>
    </w:pPr>
  </w:style>
  <w:style w:type="character" w:customStyle="1" w:styleId="BodyTextFirstIndentChar">
    <w:name w:val="Body Text First Indent Char"/>
    <w:basedOn w:val="BodyTextChar"/>
    <w:link w:val="BodyTextFirstIndent"/>
    <w:uiPriority w:val="99"/>
    <w:semiHidden/>
    <w:rsid w:val="00572222"/>
    <w:rPr>
      <w:kern w:val="16"/>
      <w:sz w:val="22"/>
      <w14:ligatures w14:val="standardContextual"/>
      <w14:numForm w14:val="oldStyle"/>
      <w14:numSpacing w14:val="proportional"/>
      <w14:cntxtAlts/>
    </w:rPr>
  </w:style>
  <w:style w:type="paragraph" w:styleId="BodyTextIndent">
    <w:name w:val="Body Text Indent"/>
    <w:basedOn w:val="Normal"/>
    <w:link w:val="BodyTextIndentChar"/>
    <w:uiPriority w:val="99"/>
    <w:semiHidden/>
    <w:unhideWhenUsed/>
    <w:rsid w:val="00572222"/>
    <w:pPr>
      <w:spacing w:after="120"/>
      <w:ind w:left="360"/>
    </w:pPr>
  </w:style>
  <w:style w:type="character" w:customStyle="1" w:styleId="BodyTextIndentChar">
    <w:name w:val="Body Text Indent Char"/>
    <w:basedOn w:val="DefaultParagraphFont"/>
    <w:link w:val="BodyTextIndent"/>
    <w:uiPriority w:val="99"/>
    <w:semiHidden/>
    <w:rsid w:val="00572222"/>
    <w:rPr>
      <w:kern w:val="16"/>
      <w:sz w:val="22"/>
      <w14:ligatures w14:val="standardContextual"/>
      <w14:numForm w14:val="oldStyle"/>
      <w14:numSpacing w14:val="proportional"/>
      <w14:cntxtAlts/>
    </w:rPr>
  </w:style>
  <w:style w:type="paragraph" w:styleId="BodyTextFirstIndent2">
    <w:name w:val="Body Text First Indent 2"/>
    <w:basedOn w:val="BodyTextIndent"/>
    <w:link w:val="BodyTextFirstIndent2Char"/>
    <w:uiPriority w:val="99"/>
    <w:semiHidden/>
    <w:unhideWhenUsed/>
    <w:rsid w:val="00572222"/>
    <w:pPr>
      <w:spacing w:after="300"/>
      <w:ind w:firstLine="360"/>
    </w:pPr>
  </w:style>
  <w:style w:type="character" w:customStyle="1" w:styleId="BodyTextFirstIndent2Char">
    <w:name w:val="Body Text First Indent 2 Char"/>
    <w:basedOn w:val="BodyTextIndentChar"/>
    <w:link w:val="BodyTextFirstIndent2"/>
    <w:uiPriority w:val="99"/>
    <w:semiHidden/>
    <w:rsid w:val="00572222"/>
    <w:rPr>
      <w:kern w:val="16"/>
      <w:sz w:val="22"/>
      <w14:ligatures w14:val="standardContextual"/>
      <w14:numForm w14:val="oldStyle"/>
      <w14:numSpacing w14:val="proportional"/>
      <w14:cntxtAlts/>
    </w:rPr>
  </w:style>
  <w:style w:type="paragraph" w:styleId="BodyTextIndent2">
    <w:name w:val="Body Text Indent 2"/>
    <w:basedOn w:val="Normal"/>
    <w:link w:val="BodyTextIndent2Char"/>
    <w:uiPriority w:val="99"/>
    <w:semiHidden/>
    <w:unhideWhenUsed/>
    <w:rsid w:val="00572222"/>
    <w:pPr>
      <w:spacing w:after="120" w:line="480" w:lineRule="auto"/>
      <w:ind w:left="360"/>
    </w:pPr>
  </w:style>
  <w:style w:type="character" w:customStyle="1" w:styleId="BodyTextIndent2Char">
    <w:name w:val="Body Text Indent 2 Char"/>
    <w:basedOn w:val="DefaultParagraphFont"/>
    <w:link w:val="BodyTextIndent2"/>
    <w:uiPriority w:val="99"/>
    <w:semiHidden/>
    <w:rsid w:val="00572222"/>
    <w:rPr>
      <w:kern w:val="16"/>
      <w:sz w:val="22"/>
      <w14:ligatures w14:val="standardContextual"/>
      <w14:numForm w14:val="oldStyle"/>
      <w14:numSpacing w14:val="proportional"/>
      <w14:cntxtAlts/>
    </w:rPr>
  </w:style>
  <w:style w:type="paragraph" w:styleId="BodyTextIndent3">
    <w:name w:val="Body Text Indent 3"/>
    <w:basedOn w:val="Normal"/>
    <w:link w:val="BodyTextIndent3Char"/>
    <w:uiPriority w:val="99"/>
    <w:semiHidden/>
    <w:unhideWhenUsed/>
    <w:rsid w:val="00572222"/>
    <w:pPr>
      <w:spacing w:after="120"/>
      <w:ind w:left="360"/>
    </w:pPr>
    <w:rPr>
      <w:szCs w:val="16"/>
    </w:rPr>
  </w:style>
  <w:style w:type="character" w:customStyle="1" w:styleId="BodyTextIndent3Char">
    <w:name w:val="Body Text Indent 3 Char"/>
    <w:basedOn w:val="DefaultParagraphFont"/>
    <w:link w:val="BodyTextIndent3"/>
    <w:uiPriority w:val="99"/>
    <w:semiHidden/>
    <w:rsid w:val="00572222"/>
    <w:rPr>
      <w:kern w:val="16"/>
      <w:sz w:val="22"/>
      <w:szCs w:val="16"/>
      <w14:ligatures w14:val="standardContextual"/>
      <w14:numForm w14:val="oldStyle"/>
      <w14:numSpacing w14:val="proportional"/>
      <w14:cntxtAlts/>
    </w:rPr>
  </w:style>
  <w:style w:type="character" w:styleId="BookTitle">
    <w:name w:val="Book Title"/>
    <w:basedOn w:val="DefaultParagraphFont"/>
    <w:uiPriority w:val="33"/>
    <w:semiHidden/>
    <w:qFormat/>
    <w:rsid w:val="00572222"/>
    <w:rPr>
      <w:b/>
      <w:bCs/>
      <w:i/>
      <w:iCs/>
      <w:spacing w:val="5"/>
      <w:sz w:val="22"/>
    </w:rPr>
  </w:style>
  <w:style w:type="paragraph" w:styleId="Caption">
    <w:name w:val="caption"/>
    <w:basedOn w:val="Normal"/>
    <w:next w:val="Normal"/>
    <w:uiPriority w:val="35"/>
    <w:semiHidden/>
    <w:unhideWhenUsed/>
    <w:qFormat/>
    <w:rsid w:val="00572222"/>
    <w:pPr>
      <w:spacing w:after="200" w:line="240" w:lineRule="auto"/>
    </w:pPr>
    <w:rPr>
      <w:i/>
      <w:iCs/>
      <w:color w:val="000000" w:themeColor="text2"/>
      <w:szCs w:val="18"/>
    </w:rPr>
  </w:style>
  <w:style w:type="table" w:styleId="ColorfulGrid">
    <w:name w:val="Colorful Grid"/>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3D3D3" w:themeFill="accent1" w:themeFillTint="33"/>
    </w:tcPr>
    <w:tblStylePr w:type="firstRow">
      <w:rPr>
        <w:b/>
        <w:bCs/>
      </w:rPr>
      <w:tblPr/>
      <w:tcPr>
        <w:shd w:val="clear" w:color="auto" w:fill="A8A8A8" w:themeFill="accent1" w:themeFillTint="66"/>
      </w:tcPr>
    </w:tblStylePr>
    <w:tblStylePr w:type="lastRow">
      <w:rPr>
        <w:b/>
        <w:bCs/>
        <w:color w:val="000000" w:themeColor="text1"/>
      </w:rPr>
      <w:tblPr/>
      <w:tcPr>
        <w:shd w:val="clear" w:color="auto" w:fill="A8A8A8" w:themeFill="accent1" w:themeFillTint="66"/>
      </w:tcPr>
    </w:tblStylePr>
    <w:tblStylePr w:type="firstCol">
      <w:rPr>
        <w:color w:val="FFFFFF" w:themeColor="background1"/>
      </w:rPr>
      <w:tblPr/>
      <w:tcPr>
        <w:shd w:val="clear" w:color="auto" w:fill="1C1C1C" w:themeFill="accent1" w:themeFillShade="BF"/>
      </w:tcPr>
    </w:tblStylePr>
    <w:tblStylePr w:type="lastCol">
      <w:rPr>
        <w:color w:val="FFFFFF" w:themeColor="background1"/>
      </w:rPr>
      <w:tblPr/>
      <w:tcPr>
        <w:shd w:val="clear" w:color="auto" w:fill="1C1C1C" w:themeFill="accent1" w:themeFillShade="BF"/>
      </w:tcPr>
    </w:tblStylePr>
    <w:tblStylePr w:type="band1Vert">
      <w:tblPr/>
      <w:tcPr>
        <w:shd w:val="clear" w:color="auto" w:fill="929292" w:themeFill="accent1" w:themeFillTint="7F"/>
      </w:tcPr>
    </w:tblStylePr>
    <w:tblStylePr w:type="band1Horz">
      <w:tblPr/>
      <w:tcPr>
        <w:shd w:val="clear" w:color="auto" w:fill="929292" w:themeFill="accent1" w:themeFillTint="7F"/>
      </w:tcPr>
    </w:tblStylePr>
  </w:style>
  <w:style w:type="table" w:styleId="ColorfulGrid-Accent2">
    <w:name w:val="Colorful Grid Accent 2"/>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B3B3" w:themeFill="accent2" w:themeFillTint="33"/>
    </w:tcPr>
    <w:tblStylePr w:type="firstRow">
      <w:rPr>
        <w:b/>
        <w:bCs/>
      </w:rPr>
      <w:tblPr/>
      <w:tcPr>
        <w:shd w:val="clear" w:color="auto" w:fill="F46868" w:themeFill="accent2" w:themeFillTint="66"/>
      </w:tcPr>
    </w:tblStylePr>
    <w:tblStylePr w:type="lastRow">
      <w:rPr>
        <w:b/>
        <w:bCs/>
        <w:color w:val="000000" w:themeColor="text1"/>
      </w:rPr>
      <w:tblPr/>
      <w:tcPr>
        <w:shd w:val="clear" w:color="auto" w:fill="F46868" w:themeFill="accent2" w:themeFillTint="66"/>
      </w:tcPr>
    </w:tblStylePr>
    <w:tblStylePr w:type="firstCol">
      <w:rPr>
        <w:color w:val="FFFFFF" w:themeColor="background1"/>
      </w:rPr>
      <w:tblPr/>
      <w:tcPr>
        <w:shd w:val="clear" w:color="auto" w:fill="4B0505" w:themeFill="accent2" w:themeFillShade="BF"/>
      </w:tcPr>
    </w:tblStylePr>
    <w:tblStylePr w:type="lastCol">
      <w:rPr>
        <w:color w:val="FFFFFF" w:themeColor="background1"/>
      </w:rPr>
      <w:tblPr/>
      <w:tcPr>
        <w:shd w:val="clear" w:color="auto" w:fill="4B0505" w:themeFill="accent2" w:themeFillShade="BF"/>
      </w:tcPr>
    </w:tblStylePr>
    <w:tblStylePr w:type="band1Vert">
      <w:tblPr/>
      <w:tcPr>
        <w:shd w:val="clear" w:color="auto" w:fill="F24343" w:themeFill="accent2" w:themeFillTint="7F"/>
      </w:tcPr>
    </w:tblStylePr>
    <w:tblStylePr w:type="band1Horz">
      <w:tblPr/>
      <w:tcPr>
        <w:shd w:val="clear" w:color="auto" w:fill="F24343" w:themeFill="accent2" w:themeFillTint="7F"/>
      </w:tcPr>
    </w:tblStylePr>
  </w:style>
  <w:style w:type="table" w:styleId="ColorfulGrid-Accent3">
    <w:name w:val="Colorful Grid Accent 3"/>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F9F9" w:themeFill="accent3" w:themeFillTint="33"/>
    </w:tcPr>
    <w:tblStylePr w:type="firstRow">
      <w:rPr>
        <w:b/>
        <w:bCs/>
      </w:rPr>
      <w:tblPr/>
      <w:tcPr>
        <w:shd w:val="clear" w:color="auto" w:fill="F3F3F3" w:themeFill="accent3" w:themeFillTint="66"/>
      </w:tcPr>
    </w:tblStylePr>
    <w:tblStylePr w:type="lastRow">
      <w:rPr>
        <w:b/>
        <w:bCs/>
        <w:color w:val="000000" w:themeColor="text1"/>
      </w:rPr>
      <w:tblPr/>
      <w:tcPr>
        <w:shd w:val="clear" w:color="auto" w:fill="F3F3F3" w:themeFill="accent3" w:themeFillTint="66"/>
      </w:tcPr>
    </w:tblStylePr>
    <w:tblStylePr w:type="firstCol">
      <w:rPr>
        <w:color w:val="FFFFFF" w:themeColor="background1"/>
      </w:rPr>
      <w:tblPr/>
      <w:tcPr>
        <w:shd w:val="clear" w:color="auto" w:fill="AAAAAA" w:themeFill="accent3" w:themeFillShade="BF"/>
      </w:tcPr>
    </w:tblStylePr>
    <w:tblStylePr w:type="lastCol">
      <w:rPr>
        <w:color w:val="FFFFFF" w:themeColor="background1"/>
      </w:rPr>
      <w:tblPr/>
      <w:tcPr>
        <w:shd w:val="clear" w:color="auto" w:fill="AAAAAA" w:themeFill="accent3" w:themeFillShade="BF"/>
      </w:tcPr>
    </w:tblStylePr>
    <w:tblStylePr w:type="band1Vert">
      <w:tblPr/>
      <w:tcPr>
        <w:shd w:val="clear" w:color="auto" w:fill="F1F1F1" w:themeFill="accent3" w:themeFillTint="7F"/>
      </w:tcPr>
    </w:tblStylePr>
    <w:tblStylePr w:type="band1Horz">
      <w:tblPr/>
      <w:tcPr>
        <w:shd w:val="clear" w:color="auto" w:fill="F1F1F1" w:themeFill="accent3" w:themeFillTint="7F"/>
      </w:tcPr>
    </w:tblStylePr>
  </w:style>
  <w:style w:type="table" w:styleId="ColorfulGrid-Accent4">
    <w:name w:val="Colorful Grid Accent 4"/>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D9D9" w:themeFill="accent4" w:themeFillTint="33"/>
    </w:tcPr>
    <w:tblStylePr w:type="firstRow">
      <w:rPr>
        <w:b/>
        <w:bCs/>
      </w:rPr>
      <w:tblPr/>
      <w:tcPr>
        <w:shd w:val="clear" w:color="auto" w:fill="B3B3B3" w:themeFill="accent4" w:themeFillTint="66"/>
      </w:tcPr>
    </w:tblStylePr>
    <w:tblStylePr w:type="lastRow">
      <w:rPr>
        <w:b/>
        <w:bCs/>
        <w:color w:val="000000" w:themeColor="text1"/>
      </w:rPr>
      <w:tblPr/>
      <w:tcPr>
        <w:shd w:val="clear" w:color="auto" w:fill="B3B3B3" w:themeFill="accent4" w:themeFillTint="66"/>
      </w:tcPr>
    </w:tblStylePr>
    <w:tblStylePr w:type="firstCol">
      <w:rPr>
        <w:color w:val="FFFFFF" w:themeColor="background1"/>
      </w:rPr>
      <w:tblPr/>
      <w:tcPr>
        <w:shd w:val="clear" w:color="auto" w:fill="303030" w:themeFill="accent4" w:themeFillShade="BF"/>
      </w:tcPr>
    </w:tblStylePr>
    <w:tblStylePr w:type="lastCol">
      <w:rPr>
        <w:color w:val="FFFFFF" w:themeColor="background1"/>
      </w:rPr>
      <w:tblPr/>
      <w:tcPr>
        <w:shd w:val="clear" w:color="auto" w:fill="303030" w:themeFill="accent4" w:themeFillShade="BF"/>
      </w:tcPr>
    </w:tblStylePr>
    <w:tblStylePr w:type="band1Vert">
      <w:tblPr/>
      <w:tcPr>
        <w:shd w:val="clear" w:color="auto" w:fill="A0A0A0" w:themeFill="accent4" w:themeFillTint="7F"/>
      </w:tcPr>
    </w:tblStylePr>
    <w:tblStylePr w:type="band1Horz">
      <w:tblPr/>
      <w:tcPr>
        <w:shd w:val="clear" w:color="auto" w:fill="A0A0A0" w:themeFill="accent4" w:themeFillTint="7F"/>
      </w:tcPr>
    </w:tblStylePr>
  </w:style>
  <w:style w:type="table" w:styleId="ColorfulGrid-Accent5">
    <w:name w:val="Colorful Grid Accent 5"/>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F5F5" w:themeFill="accent5" w:themeFillTint="33"/>
    </w:tcPr>
    <w:tblStylePr w:type="firstRow">
      <w:rPr>
        <w:b/>
        <w:bCs/>
      </w:rPr>
      <w:tblPr/>
      <w:tcPr>
        <w:shd w:val="clear" w:color="auto" w:fill="F4EBEB" w:themeFill="accent5" w:themeFillTint="66"/>
      </w:tcPr>
    </w:tblStylePr>
    <w:tblStylePr w:type="lastRow">
      <w:rPr>
        <w:b/>
        <w:bCs/>
        <w:color w:val="000000" w:themeColor="text1"/>
      </w:rPr>
      <w:tblPr/>
      <w:tcPr>
        <w:shd w:val="clear" w:color="auto" w:fill="F4EBEB" w:themeFill="accent5" w:themeFillTint="66"/>
      </w:tcPr>
    </w:tblStylePr>
    <w:tblStylePr w:type="firstCol">
      <w:rPr>
        <w:color w:val="FFFFFF" w:themeColor="background1"/>
      </w:rPr>
      <w:tblPr/>
      <w:tcPr>
        <w:shd w:val="clear" w:color="auto" w:fill="BD878C" w:themeFill="accent5" w:themeFillShade="BF"/>
      </w:tcPr>
    </w:tblStylePr>
    <w:tblStylePr w:type="lastCol">
      <w:rPr>
        <w:color w:val="FFFFFF" w:themeColor="background1"/>
      </w:rPr>
      <w:tblPr/>
      <w:tcPr>
        <w:shd w:val="clear" w:color="auto" w:fill="BD878C" w:themeFill="accent5" w:themeFillShade="BF"/>
      </w:tcPr>
    </w:tblStylePr>
    <w:tblStylePr w:type="band1Vert">
      <w:tblPr/>
      <w:tcPr>
        <w:shd w:val="clear" w:color="auto" w:fill="F1E6E7" w:themeFill="accent5" w:themeFillTint="7F"/>
      </w:tcPr>
    </w:tblStylePr>
    <w:tblStylePr w:type="band1Horz">
      <w:tblPr/>
      <w:tcPr>
        <w:shd w:val="clear" w:color="auto" w:fill="F1E6E7" w:themeFill="accent5" w:themeFillTint="7F"/>
      </w:tcPr>
    </w:tblStylePr>
  </w:style>
  <w:style w:type="table" w:styleId="ColorfulGrid-Accent6">
    <w:name w:val="Colorful Grid Accent 6"/>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ColorfulList">
    <w:name w:val="Colorful List"/>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500505" w:themeFill="accent2" w:themeFillShade="CC"/>
      </w:tcPr>
    </w:tblStylePr>
    <w:tblStylePr w:type="lastRow">
      <w:rPr>
        <w:b/>
        <w:bCs/>
        <w:color w:val="50050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9E9E9" w:themeFill="accent1" w:themeFillTint="19"/>
    </w:tcPr>
    <w:tblStylePr w:type="firstRow">
      <w:rPr>
        <w:b/>
        <w:bCs/>
        <w:color w:val="FFFFFF" w:themeColor="background1"/>
      </w:rPr>
      <w:tblPr/>
      <w:tcPr>
        <w:tcBorders>
          <w:bottom w:val="single" w:sz="12" w:space="0" w:color="FFFFFF" w:themeColor="background1"/>
        </w:tcBorders>
        <w:shd w:val="clear" w:color="auto" w:fill="500505" w:themeFill="accent2" w:themeFillShade="CC"/>
      </w:tcPr>
    </w:tblStylePr>
    <w:tblStylePr w:type="lastRow">
      <w:rPr>
        <w:b/>
        <w:bCs/>
        <w:color w:val="50050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C9C9" w:themeFill="accent1" w:themeFillTint="3F"/>
      </w:tcPr>
    </w:tblStylePr>
    <w:tblStylePr w:type="band1Horz">
      <w:tblPr/>
      <w:tcPr>
        <w:shd w:val="clear" w:color="auto" w:fill="D3D3D3" w:themeFill="accent1" w:themeFillTint="33"/>
      </w:tcPr>
    </w:tblStylePr>
  </w:style>
  <w:style w:type="table" w:styleId="ColorfulList-Accent2">
    <w:name w:val="Colorful List Accent 2"/>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CD9D9" w:themeFill="accent2" w:themeFillTint="19"/>
    </w:tcPr>
    <w:tblStylePr w:type="firstRow">
      <w:rPr>
        <w:b/>
        <w:bCs/>
        <w:color w:val="FFFFFF" w:themeColor="background1"/>
      </w:rPr>
      <w:tblPr/>
      <w:tcPr>
        <w:tcBorders>
          <w:bottom w:val="single" w:sz="12" w:space="0" w:color="FFFFFF" w:themeColor="background1"/>
        </w:tcBorders>
        <w:shd w:val="clear" w:color="auto" w:fill="500505" w:themeFill="accent2" w:themeFillShade="CC"/>
      </w:tcPr>
    </w:tblStylePr>
    <w:tblStylePr w:type="lastRow">
      <w:rPr>
        <w:b/>
        <w:bCs/>
        <w:color w:val="50050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A2A2" w:themeFill="accent2" w:themeFillTint="3F"/>
      </w:tcPr>
    </w:tblStylePr>
    <w:tblStylePr w:type="band1Horz">
      <w:tblPr/>
      <w:tcPr>
        <w:shd w:val="clear" w:color="auto" w:fill="F9B3B3" w:themeFill="accent2" w:themeFillTint="33"/>
      </w:tcPr>
    </w:tblStylePr>
  </w:style>
  <w:style w:type="table" w:styleId="ColorfulList-Accent3">
    <w:name w:val="Colorful List Accent 3"/>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CFCFC" w:themeFill="accent3" w:themeFillTint="19"/>
    </w:tcPr>
    <w:tblStylePr w:type="firstRow">
      <w:rPr>
        <w:b/>
        <w:bCs/>
        <w:color w:val="FFFFFF" w:themeColor="background1"/>
      </w:rPr>
      <w:tblPr/>
      <w:tcPr>
        <w:tcBorders>
          <w:bottom w:val="single" w:sz="12" w:space="0" w:color="FFFFFF" w:themeColor="background1"/>
        </w:tcBorders>
        <w:shd w:val="clear" w:color="auto" w:fill="343434" w:themeFill="accent4" w:themeFillShade="CC"/>
      </w:tcPr>
    </w:tblStylePr>
    <w:tblStylePr w:type="lastRow">
      <w:rPr>
        <w:b/>
        <w:bCs/>
        <w:color w:val="34343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8F8" w:themeFill="accent3" w:themeFillTint="3F"/>
      </w:tcPr>
    </w:tblStylePr>
    <w:tblStylePr w:type="band1Horz">
      <w:tblPr/>
      <w:tcPr>
        <w:shd w:val="clear" w:color="auto" w:fill="F9F9F9" w:themeFill="accent3" w:themeFillTint="33"/>
      </w:tcPr>
    </w:tblStylePr>
  </w:style>
  <w:style w:type="table" w:styleId="ColorfulList-Accent4">
    <w:name w:val="Colorful List Accent 4"/>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CECEC" w:themeFill="accent4" w:themeFillTint="19"/>
    </w:tcPr>
    <w:tblStylePr w:type="firstRow">
      <w:rPr>
        <w:b/>
        <w:bCs/>
        <w:color w:val="FFFFFF" w:themeColor="background1"/>
      </w:rPr>
      <w:tblPr/>
      <w:tcPr>
        <w:tcBorders>
          <w:bottom w:val="single" w:sz="12" w:space="0" w:color="FFFFFF" w:themeColor="background1"/>
        </w:tcBorders>
        <w:shd w:val="clear" w:color="auto" w:fill="B5B5B5" w:themeFill="accent3" w:themeFillShade="CC"/>
      </w:tcPr>
    </w:tblStylePr>
    <w:tblStylePr w:type="lastRow">
      <w:rPr>
        <w:b/>
        <w:bCs/>
        <w:color w:val="B5B5B5"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0D0" w:themeFill="accent4" w:themeFillTint="3F"/>
      </w:tcPr>
    </w:tblStylePr>
    <w:tblStylePr w:type="band1Horz">
      <w:tblPr/>
      <w:tcPr>
        <w:shd w:val="clear" w:color="auto" w:fill="D9D9D9" w:themeFill="accent4" w:themeFillTint="33"/>
      </w:tcPr>
    </w:tblStylePr>
  </w:style>
  <w:style w:type="table" w:styleId="ColorfulList-Accent5">
    <w:name w:val="Colorful List Accent 5"/>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CFAFA" w:themeFill="accent5" w:themeFillTint="19"/>
    </w:tcPr>
    <w:tblStylePr w:type="firstRow">
      <w:rPr>
        <w:b/>
        <w:bCs/>
        <w:color w:val="FFFFFF" w:themeColor="background1"/>
      </w:rPr>
      <w:tblPr/>
      <w:tcPr>
        <w:tcBorders>
          <w:bottom w:val="single" w:sz="12" w:space="0" w:color="FFFFFF" w:themeColor="background1"/>
        </w:tcBorders>
        <w:shd w:val="clear" w:color="auto" w:fill="CCCCCC" w:themeFill="accent6" w:themeFillShade="CC"/>
      </w:tcPr>
    </w:tblStylePr>
    <w:tblStylePr w:type="lastRow">
      <w:rPr>
        <w:b/>
        <w:bCs/>
        <w:color w:val="CCCCC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F2F3" w:themeFill="accent5" w:themeFillTint="3F"/>
      </w:tcPr>
    </w:tblStylePr>
    <w:tblStylePr w:type="band1Horz">
      <w:tblPr/>
      <w:tcPr>
        <w:shd w:val="clear" w:color="auto" w:fill="F9F5F5" w:themeFill="accent5" w:themeFillTint="33"/>
      </w:tcPr>
    </w:tblStylePr>
  </w:style>
  <w:style w:type="table" w:styleId="ColorfulList-Accent6">
    <w:name w:val="Colorful List Accent 6"/>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6" w:themeFillTint="19"/>
    </w:tcPr>
    <w:tblStylePr w:type="firstRow">
      <w:rPr>
        <w:b/>
        <w:bCs/>
        <w:color w:val="FFFFFF" w:themeColor="background1"/>
      </w:rPr>
      <w:tblPr/>
      <w:tcPr>
        <w:tcBorders>
          <w:bottom w:val="single" w:sz="12" w:space="0" w:color="FFFFFF" w:themeColor="background1"/>
        </w:tcBorders>
        <w:shd w:val="clear" w:color="auto" w:fill="C5959A" w:themeFill="accent5" w:themeFillShade="CC"/>
      </w:tcPr>
    </w:tblStylePr>
    <w:tblStylePr w:type="lastRow">
      <w:rPr>
        <w:b/>
        <w:bCs/>
        <w:color w:val="C5959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6" w:themeFillTint="3F"/>
      </w:tcPr>
    </w:tblStylePr>
    <w:tblStylePr w:type="band1Horz">
      <w:tblPr/>
      <w:tcPr>
        <w:shd w:val="clear" w:color="auto" w:fill="FFFFFF" w:themeFill="accent6" w:themeFillTint="33"/>
      </w:tcPr>
    </w:tblStylePr>
  </w:style>
  <w:style w:type="table" w:styleId="ColorfulShading">
    <w:name w:val="Colorful Shading"/>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65070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650707" w:themeColor="accent2"/>
        <w:left w:val="single" w:sz="4" w:space="0" w:color="262626" w:themeColor="accent1"/>
        <w:bottom w:val="single" w:sz="4" w:space="0" w:color="262626" w:themeColor="accent1"/>
        <w:right w:val="single" w:sz="4" w:space="0" w:color="262626" w:themeColor="accent1"/>
        <w:insideH w:val="single" w:sz="4" w:space="0" w:color="FFFFFF" w:themeColor="background1"/>
        <w:insideV w:val="single" w:sz="4" w:space="0" w:color="FFFFFF" w:themeColor="background1"/>
      </w:tblBorders>
    </w:tblPr>
    <w:tcPr>
      <w:shd w:val="clear" w:color="auto" w:fill="E9E9E9" w:themeFill="accent1" w:themeFillTint="19"/>
    </w:tcPr>
    <w:tblStylePr w:type="firstRow">
      <w:rPr>
        <w:b/>
        <w:bCs/>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1616" w:themeFill="accent1" w:themeFillShade="99"/>
      </w:tcPr>
    </w:tblStylePr>
    <w:tblStylePr w:type="firstCol">
      <w:rPr>
        <w:color w:val="FFFFFF" w:themeColor="background1"/>
      </w:rPr>
      <w:tblPr/>
      <w:tcPr>
        <w:tcBorders>
          <w:top w:val="nil"/>
          <w:left w:val="nil"/>
          <w:bottom w:val="nil"/>
          <w:right w:val="nil"/>
          <w:insideH w:val="single" w:sz="4" w:space="0" w:color="161616" w:themeColor="accent1" w:themeShade="99"/>
          <w:insideV w:val="nil"/>
        </w:tcBorders>
        <w:shd w:val="clear" w:color="auto" w:fill="1616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61616" w:themeFill="accent1" w:themeFillShade="99"/>
      </w:tcPr>
    </w:tblStylePr>
    <w:tblStylePr w:type="band1Vert">
      <w:tblPr/>
      <w:tcPr>
        <w:shd w:val="clear" w:color="auto" w:fill="A8A8A8" w:themeFill="accent1" w:themeFillTint="66"/>
      </w:tcPr>
    </w:tblStylePr>
    <w:tblStylePr w:type="band1Horz">
      <w:tblPr/>
      <w:tcPr>
        <w:shd w:val="clear" w:color="auto" w:fill="92929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650707" w:themeColor="accent2"/>
        <w:left w:val="single" w:sz="4" w:space="0" w:color="650707" w:themeColor="accent2"/>
        <w:bottom w:val="single" w:sz="4" w:space="0" w:color="650707" w:themeColor="accent2"/>
        <w:right w:val="single" w:sz="4" w:space="0" w:color="650707" w:themeColor="accent2"/>
        <w:insideH w:val="single" w:sz="4" w:space="0" w:color="FFFFFF" w:themeColor="background1"/>
        <w:insideV w:val="single" w:sz="4" w:space="0" w:color="FFFFFF" w:themeColor="background1"/>
      </w:tblBorders>
    </w:tblPr>
    <w:tcPr>
      <w:shd w:val="clear" w:color="auto" w:fill="FCD9D9" w:themeFill="accent2" w:themeFillTint="19"/>
    </w:tcPr>
    <w:tblStylePr w:type="firstRow">
      <w:rPr>
        <w:b/>
        <w:bCs/>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0404" w:themeFill="accent2" w:themeFillShade="99"/>
      </w:tcPr>
    </w:tblStylePr>
    <w:tblStylePr w:type="firstCol">
      <w:rPr>
        <w:color w:val="FFFFFF" w:themeColor="background1"/>
      </w:rPr>
      <w:tblPr/>
      <w:tcPr>
        <w:tcBorders>
          <w:top w:val="nil"/>
          <w:left w:val="nil"/>
          <w:bottom w:val="nil"/>
          <w:right w:val="nil"/>
          <w:insideH w:val="single" w:sz="4" w:space="0" w:color="3C0404" w:themeColor="accent2" w:themeShade="99"/>
          <w:insideV w:val="nil"/>
        </w:tcBorders>
        <w:shd w:val="clear" w:color="auto" w:fill="3C040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C0404" w:themeFill="accent2" w:themeFillShade="99"/>
      </w:tcPr>
    </w:tblStylePr>
    <w:tblStylePr w:type="band1Vert">
      <w:tblPr/>
      <w:tcPr>
        <w:shd w:val="clear" w:color="auto" w:fill="F46868" w:themeFill="accent2" w:themeFillTint="66"/>
      </w:tcPr>
    </w:tblStylePr>
    <w:tblStylePr w:type="band1Horz">
      <w:tblPr/>
      <w:tcPr>
        <w:shd w:val="clear" w:color="auto" w:fill="F24343"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414141" w:themeColor="accent4"/>
        <w:left w:val="single" w:sz="4" w:space="0" w:color="E3E3E3" w:themeColor="accent3"/>
        <w:bottom w:val="single" w:sz="4" w:space="0" w:color="E3E3E3" w:themeColor="accent3"/>
        <w:right w:val="single" w:sz="4" w:space="0" w:color="E3E3E3" w:themeColor="accent3"/>
        <w:insideH w:val="single" w:sz="4" w:space="0" w:color="FFFFFF" w:themeColor="background1"/>
        <w:insideV w:val="single" w:sz="4" w:space="0" w:color="FFFFFF" w:themeColor="background1"/>
      </w:tblBorders>
    </w:tblPr>
    <w:tcPr>
      <w:shd w:val="clear" w:color="auto" w:fill="FCFCFC" w:themeFill="accent3" w:themeFillTint="19"/>
    </w:tcPr>
    <w:tblStylePr w:type="firstRow">
      <w:rPr>
        <w:b/>
        <w:bCs/>
      </w:rPr>
      <w:tblPr/>
      <w:tcPr>
        <w:tcBorders>
          <w:top w:val="nil"/>
          <w:left w:val="nil"/>
          <w:bottom w:val="single" w:sz="24" w:space="0" w:color="414141"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8888" w:themeFill="accent3" w:themeFillShade="99"/>
      </w:tcPr>
    </w:tblStylePr>
    <w:tblStylePr w:type="firstCol">
      <w:rPr>
        <w:color w:val="FFFFFF" w:themeColor="background1"/>
      </w:rPr>
      <w:tblPr/>
      <w:tcPr>
        <w:tcBorders>
          <w:top w:val="nil"/>
          <w:left w:val="nil"/>
          <w:bottom w:val="nil"/>
          <w:right w:val="nil"/>
          <w:insideH w:val="single" w:sz="4" w:space="0" w:color="888888" w:themeColor="accent3" w:themeShade="99"/>
          <w:insideV w:val="nil"/>
        </w:tcBorders>
        <w:shd w:val="clear" w:color="auto" w:fill="888888"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88888" w:themeFill="accent3" w:themeFillShade="99"/>
      </w:tcPr>
    </w:tblStylePr>
    <w:tblStylePr w:type="band1Vert">
      <w:tblPr/>
      <w:tcPr>
        <w:shd w:val="clear" w:color="auto" w:fill="F3F3F3" w:themeFill="accent3" w:themeFillTint="66"/>
      </w:tcPr>
    </w:tblStylePr>
    <w:tblStylePr w:type="band1Horz">
      <w:tblPr/>
      <w:tcPr>
        <w:shd w:val="clear" w:color="auto" w:fill="F1F1F1" w:themeFill="accent3" w:themeFillTint="7F"/>
      </w:tcPr>
    </w:tblStylePr>
  </w:style>
  <w:style w:type="table" w:styleId="ColorfulShading-Accent4">
    <w:name w:val="Colorful Shading Accent 4"/>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E3E3E3" w:themeColor="accent3"/>
        <w:left w:val="single" w:sz="4" w:space="0" w:color="414141" w:themeColor="accent4"/>
        <w:bottom w:val="single" w:sz="4" w:space="0" w:color="414141" w:themeColor="accent4"/>
        <w:right w:val="single" w:sz="4" w:space="0" w:color="414141" w:themeColor="accent4"/>
        <w:insideH w:val="single" w:sz="4" w:space="0" w:color="FFFFFF" w:themeColor="background1"/>
        <w:insideV w:val="single" w:sz="4" w:space="0" w:color="FFFFFF" w:themeColor="background1"/>
      </w:tblBorders>
    </w:tblPr>
    <w:tcPr>
      <w:shd w:val="clear" w:color="auto" w:fill="ECECEC" w:themeFill="accent4" w:themeFillTint="19"/>
    </w:tcPr>
    <w:tblStylePr w:type="firstRow">
      <w:rPr>
        <w:b/>
        <w:bCs/>
      </w:rPr>
      <w:tblPr/>
      <w:tcPr>
        <w:tcBorders>
          <w:top w:val="nil"/>
          <w:left w:val="nil"/>
          <w:bottom w:val="single" w:sz="24" w:space="0" w:color="E3E3E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2727" w:themeFill="accent4" w:themeFillShade="99"/>
      </w:tcPr>
    </w:tblStylePr>
    <w:tblStylePr w:type="firstCol">
      <w:rPr>
        <w:color w:val="FFFFFF" w:themeColor="background1"/>
      </w:rPr>
      <w:tblPr/>
      <w:tcPr>
        <w:tcBorders>
          <w:top w:val="nil"/>
          <w:left w:val="nil"/>
          <w:bottom w:val="nil"/>
          <w:right w:val="nil"/>
          <w:insideH w:val="single" w:sz="4" w:space="0" w:color="272727" w:themeColor="accent4" w:themeShade="99"/>
          <w:insideV w:val="nil"/>
        </w:tcBorders>
        <w:shd w:val="clear" w:color="auto" w:fill="27272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2727" w:themeFill="accent4" w:themeFillShade="99"/>
      </w:tcPr>
    </w:tblStylePr>
    <w:tblStylePr w:type="band1Vert">
      <w:tblPr/>
      <w:tcPr>
        <w:shd w:val="clear" w:color="auto" w:fill="B3B3B3" w:themeFill="accent4" w:themeFillTint="66"/>
      </w:tcPr>
    </w:tblStylePr>
    <w:tblStylePr w:type="band1Horz">
      <w:tblPr/>
      <w:tcPr>
        <w:shd w:val="clear" w:color="auto" w:fill="A0A0A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6"/>
        <w:left w:val="single" w:sz="4" w:space="0" w:color="E4CED0" w:themeColor="accent5"/>
        <w:bottom w:val="single" w:sz="4" w:space="0" w:color="E4CED0" w:themeColor="accent5"/>
        <w:right w:val="single" w:sz="4" w:space="0" w:color="E4CED0" w:themeColor="accent5"/>
        <w:insideH w:val="single" w:sz="4" w:space="0" w:color="FFFFFF" w:themeColor="background1"/>
        <w:insideV w:val="single" w:sz="4" w:space="0" w:color="FFFFFF" w:themeColor="background1"/>
      </w:tblBorders>
    </w:tblPr>
    <w:tcPr>
      <w:shd w:val="clear" w:color="auto" w:fill="FCFAFA" w:themeFill="accent5" w:themeFillTint="19"/>
    </w:tcPr>
    <w:tblStylePr w:type="firstRow">
      <w:rPr>
        <w:b/>
        <w:bCs/>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5E64" w:themeFill="accent5" w:themeFillShade="99"/>
      </w:tcPr>
    </w:tblStylePr>
    <w:tblStylePr w:type="firstCol">
      <w:rPr>
        <w:color w:val="FFFFFF" w:themeColor="background1"/>
      </w:rPr>
      <w:tblPr/>
      <w:tcPr>
        <w:tcBorders>
          <w:top w:val="nil"/>
          <w:left w:val="nil"/>
          <w:bottom w:val="nil"/>
          <w:right w:val="nil"/>
          <w:insideH w:val="single" w:sz="4" w:space="0" w:color="A65E64" w:themeColor="accent5" w:themeShade="99"/>
          <w:insideV w:val="nil"/>
        </w:tcBorders>
        <w:shd w:val="clear" w:color="auto" w:fill="A65E6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65E64" w:themeFill="accent5" w:themeFillShade="99"/>
      </w:tcPr>
    </w:tblStylePr>
    <w:tblStylePr w:type="band1Vert">
      <w:tblPr/>
      <w:tcPr>
        <w:shd w:val="clear" w:color="auto" w:fill="F4EBEB" w:themeFill="accent5" w:themeFillTint="66"/>
      </w:tcPr>
    </w:tblStylePr>
    <w:tblStylePr w:type="band1Horz">
      <w:tblPr/>
      <w:tcPr>
        <w:shd w:val="clear" w:color="auto" w:fill="F1E6E7"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E4CED0" w:themeColor="accent5"/>
        <w:left w:val="single" w:sz="4" w:space="0" w:color="FFFFFF" w:themeColor="accent6"/>
        <w:bottom w:val="single" w:sz="4" w:space="0" w:color="FFFFFF" w:themeColor="accent6"/>
        <w:right w:val="single" w:sz="4" w:space="0" w:color="FFFFFF" w:themeColor="accent6"/>
        <w:insideH w:val="single" w:sz="4" w:space="0" w:color="FFFFFF" w:themeColor="background1"/>
        <w:insideV w:val="single" w:sz="4" w:space="0" w:color="FFFFFF" w:themeColor="background1"/>
      </w:tblBorders>
    </w:tblPr>
    <w:tcPr>
      <w:shd w:val="clear" w:color="auto" w:fill="FFFFFF" w:themeFill="accent6" w:themeFillTint="19"/>
    </w:tcPr>
    <w:tblStylePr w:type="firstRow">
      <w:rPr>
        <w:b/>
        <w:bCs/>
      </w:rPr>
      <w:tblPr/>
      <w:tcPr>
        <w:tcBorders>
          <w:top w:val="nil"/>
          <w:left w:val="nil"/>
          <w:bottom w:val="single" w:sz="24" w:space="0" w:color="E4CED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6" w:themeFillShade="99"/>
      </w:tcPr>
    </w:tblStylePr>
    <w:tblStylePr w:type="firstCol">
      <w:rPr>
        <w:color w:val="FFFFFF" w:themeColor="background1"/>
      </w:rPr>
      <w:tblPr/>
      <w:tcPr>
        <w:tcBorders>
          <w:top w:val="nil"/>
          <w:left w:val="nil"/>
          <w:bottom w:val="nil"/>
          <w:right w:val="nil"/>
          <w:insideH w:val="single" w:sz="4" w:space="0" w:color="999999" w:themeColor="accent6" w:themeShade="99"/>
          <w:insideV w:val="nil"/>
        </w:tcBorders>
        <w:shd w:val="clear" w:color="auto" w:fill="99999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6" w:themeFillShade="99"/>
      </w:tcPr>
    </w:tblStylePr>
    <w:tblStylePr w:type="band1Vert">
      <w:tblPr/>
      <w:tcPr>
        <w:shd w:val="clear" w:color="auto" w:fill="FFFFFF" w:themeFill="accent6" w:themeFillTint="66"/>
      </w:tcPr>
    </w:tblStylePr>
    <w:tblStylePr w:type="band1Horz">
      <w:tblPr/>
      <w:tcPr>
        <w:shd w:val="clear" w:color="auto" w:fill="FFFFF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72222"/>
    <w:rPr>
      <w:sz w:val="22"/>
      <w:szCs w:val="16"/>
    </w:rPr>
  </w:style>
  <w:style w:type="paragraph" w:styleId="CommentText">
    <w:name w:val="annotation text"/>
    <w:basedOn w:val="Normal"/>
    <w:link w:val="CommentTextChar"/>
    <w:uiPriority w:val="99"/>
    <w:semiHidden/>
    <w:unhideWhenUsed/>
    <w:rsid w:val="00572222"/>
    <w:pPr>
      <w:spacing w:line="240" w:lineRule="auto"/>
    </w:pPr>
  </w:style>
  <w:style w:type="character" w:customStyle="1" w:styleId="CommentTextChar">
    <w:name w:val="Comment Text Char"/>
    <w:basedOn w:val="DefaultParagraphFont"/>
    <w:link w:val="CommentText"/>
    <w:uiPriority w:val="99"/>
    <w:semiHidden/>
    <w:rsid w:val="00572222"/>
    <w:rPr>
      <w:kern w:val="16"/>
      <w:sz w:val="22"/>
      <w14:ligatures w14:val="standardContextual"/>
      <w14:numForm w14:val="oldStyle"/>
      <w14:numSpacing w14:val="proportional"/>
      <w14:cntxtAlts/>
    </w:rPr>
  </w:style>
  <w:style w:type="paragraph" w:styleId="CommentSubject">
    <w:name w:val="annotation subject"/>
    <w:basedOn w:val="CommentText"/>
    <w:next w:val="CommentText"/>
    <w:link w:val="CommentSubjectChar"/>
    <w:uiPriority w:val="99"/>
    <w:semiHidden/>
    <w:unhideWhenUsed/>
    <w:rsid w:val="00572222"/>
    <w:rPr>
      <w:b/>
      <w:bCs/>
    </w:rPr>
  </w:style>
  <w:style w:type="character" w:customStyle="1" w:styleId="CommentSubjectChar">
    <w:name w:val="Comment Subject Char"/>
    <w:basedOn w:val="CommentTextChar"/>
    <w:link w:val="CommentSubject"/>
    <w:uiPriority w:val="99"/>
    <w:semiHidden/>
    <w:rsid w:val="00572222"/>
    <w:rPr>
      <w:b/>
      <w:bCs/>
      <w:kern w:val="16"/>
      <w:sz w:val="22"/>
      <w14:ligatures w14:val="standardContextual"/>
      <w14:numForm w14:val="oldStyle"/>
      <w14:numSpacing w14:val="proportional"/>
      <w14:cntxtAlts/>
    </w:rPr>
  </w:style>
  <w:style w:type="table" w:styleId="DarkList">
    <w:name w:val="Dark List"/>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2626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121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C1C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C1C1C" w:themeFill="accent1" w:themeFillShade="BF"/>
      </w:tcPr>
    </w:tblStylePr>
    <w:tblStylePr w:type="band1Vert">
      <w:tblPr/>
      <w:tcPr>
        <w:tcBorders>
          <w:top w:val="nil"/>
          <w:left w:val="nil"/>
          <w:bottom w:val="nil"/>
          <w:right w:val="nil"/>
          <w:insideH w:val="nil"/>
          <w:insideV w:val="nil"/>
        </w:tcBorders>
        <w:shd w:val="clear" w:color="auto" w:fill="1C1C1C" w:themeFill="accent1" w:themeFillShade="BF"/>
      </w:tcPr>
    </w:tblStylePr>
    <w:tblStylePr w:type="band1Horz">
      <w:tblPr/>
      <w:tcPr>
        <w:tcBorders>
          <w:top w:val="nil"/>
          <w:left w:val="nil"/>
          <w:bottom w:val="nil"/>
          <w:right w:val="nil"/>
          <w:insideH w:val="nil"/>
          <w:insideV w:val="nil"/>
        </w:tcBorders>
        <w:shd w:val="clear" w:color="auto" w:fill="1C1C1C" w:themeFill="accent1" w:themeFillShade="BF"/>
      </w:tcPr>
    </w:tblStylePr>
  </w:style>
  <w:style w:type="table" w:styleId="DarkList-Accent2">
    <w:name w:val="Dark List Accent 2"/>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65070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030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B050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B0505" w:themeFill="accent2" w:themeFillShade="BF"/>
      </w:tcPr>
    </w:tblStylePr>
    <w:tblStylePr w:type="band1Vert">
      <w:tblPr/>
      <w:tcPr>
        <w:tcBorders>
          <w:top w:val="nil"/>
          <w:left w:val="nil"/>
          <w:bottom w:val="nil"/>
          <w:right w:val="nil"/>
          <w:insideH w:val="nil"/>
          <w:insideV w:val="nil"/>
        </w:tcBorders>
        <w:shd w:val="clear" w:color="auto" w:fill="4B0505" w:themeFill="accent2" w:themeFillShade="BF"/>
      </w:tcPr>
    </w:tblStylePr>
    <w:tblStylePr w:type="band1Horz">
      <w:tblPr/>
      <w:tcPr>
        <w:tcBorders>
          <w:top w:val="nil"/>
          <w:left w:val="nil"/>
          <w:bottom w:val="nil"/>
          <w:right w:val="nil"/>
          <w:insideH w:val="nil"/>
          <w:insideV w:val="nil"/>
        </w:tcBorders>
        <w:shd w:val="clear" w:color="auto" w:fill="4B0505" w:themeFill="accent2" w:themeFillShade="BF"/>
      </w:tcPr>
    </w:tblStylePr>
  </w:style>
  <w:style w:type="table" w:styleId="DarkList-Accent3">
    <w:name w:val="Dark List Accent 3"/>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E3E3E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717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AAAA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AAAAA" w:themeFill="accent3" w:themeFillShade="BF"/>
      </w:tcPr>
    </w:tblStylePr>
    <w:tblStylePr w:type="band1Vert">
      <w:tblPr/>
      <w:tcPr>
        <w:tcBorders>
          <w:top w:val="nil"/>
          <w:left w:val="nil"/>
          <w:bottom w:val="nil"/>
          <w:right w:val="nil"/>
          <w:insideH w:val="nil"/>
          <w:insideV w:val="nil"/>
        </w:tcBorders>
        <w:shd w:val="clear" w:color="auto" w:fill="AAAAAA" w:themeFill="accent3" w:themeFillShade="BF"/>
      </w:tcPr>
    </w:tblStylePr>
    <w:tblStylePr w:type="band1Horz">
      <w:tblPr/>
      <w:tcPr>
        <w:tcBorders>
          <w:top w:val="nil"/>
          <w:left w:val="nil"/>
          <w:bottom w:val="nil"/>
          <w:right w:val="nil"/>
          <w:insideH w:val="nil"/>
          <w:insideV w:val="nil"/>
        </w:tcBorders>
        <w:shd w:val="clear" w:color="auto" w:fill="AAAAAA" w:themeFill="accent3" w:themeFillShade="BF"/>
      </w:tcPr>
    </w:tblStylePr>
  </w:style>
  <w:style w:type="table" w:styleId="DarkList-Accent4">
    <w:name w:val="Dark List Accent 4"/>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414141"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202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0303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03030" w:themeFill="accent4" w:themeFillShade="BF"/>
      </w:tcPr>
    </w:tblStylePr>
    <w:tblStylePr w:type="band1Vert">
      <w:tblPr/>
      <w:tcPr>
        <w:tcBorders>
          <w:top w:val="nil"/>
          <w:left w:val="nil"/>
          <w:bottom w:val="nil"/>
          <w:right w:val="nil"/>
          <w:insideH w:val="nil"/>
          <w:insideV w:val="nil"/>
        </w:tcBorders>
        <w:shd w:val="clear" w:color="auto" w:fill="303030" w:themeFill="accent4" w:themeFillShade="BF"/>
      </w:tcPr>
    </w:tblStylePr>
    <w:tblStylePr w:type="band1Horz">
      <w:tblPr/>
      <w:tcPr>
        <w:tcBorders>
          <w:top w:val="nil"/>
          <w:left w:val="nil"/>
          <w:bottom w:val="nil"/>
          <w:right w:val="nil"/>
          <w:insideH w:val="nil"/>
          <w:insideV w:val="nil"/>
        </w:tcBorders>
        <w:shd w:val="clear" w:color="auto" w:fill="303030" w:themeFill="accent4" w:themeFillShade="BF"/>
      </w:tcPr>
    </w:tblStylePr>
  </w:style>
  <w:style w:type="table" w:styleId="DarkList-Accent5">
    <w:name w:val="Dark List Accent 5"/>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E4CED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B4C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D878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D878C" w:themeFill="accent5" w:themeFillShade="BF"/>
      </w:tcPr>
    </w:tblStylePr>
    <w:tblStylePr w:type="band1Vert">
      <w:tblPr/>
      <w:tcPr>
        <w:tcBorders>
          <w:top w:val="nil"/>
          <w:left w:val="nil"/>
          <w:bottom w:val="nil"/>
          <w:right w:val="nil"/>
          <w:insideH w:val="nil"/>
          <w:insideV w:val="nil"/>
        </w:tcBorders>
        <w:shd w:val="clear" w:color="auto" w:fill="BD878C" w:themeFill="accent5" w:themeFillShade="BF"/>
      </w:tcPr>
    </w:tblStylePr>
    <w:tblStylePr w:type="band1Horz">
      <w:tblPr/>
      <w:tcPr>
        <w:tcBorders>
          <w:top w:val="nil"/>
          <w:left w:val="nil"/>
          <w:bottom w:val="nil"/>
          <w:right w:val="nil"/>
          <w:insideH w:val="nil"/>
          <w:insideV w:val="nil"/>
        </w:tcBorders>
        <w:shd w:val="clear" w:color="auto" w:fill="BD878C" w:themeFill="accent5" w:themeFillShade="BF"/>
      </w:tcPr>
    </w:tblStylePr>
  </w:style>
  <w:style w:type="table" w:styleId="DarkList-Accent6">
    <w:name w:val="Dark List Accent 6"/>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6" w:themeFillShade="BF"/>
      </w:tcPr>
    </w:tblStylePr>
    <w:tblStylePr w:type="band1Vert">
      <w:tblPr/>
      <w:tcPr>
        <w:tcBorders>
          <w:top w:val="nil"/>
          <w:left w:val="nil"/>
          <w:bottom w:val="nil"/>
          <w:right w:val="nil"/>
          <w:insideH w:val="nil"/>
          <w:insideV w:val="nil"/>
        </w:tcBorders>
        <w:shd w:val="clear" w:color="auto" w:fill="BFBFBF" w:themeFill="accent6" w:themeFillShade="BF"/>
      </w:tcPr>
    </w:tblStylePr>
    <w:tblStylePr w:type="band1Horz">
      <w:tblPr/>
      <w:tcPr>
        <w:tcBorders>
          <w:top w:val="nil"/>
          <w:left w:val="nil"/>
          <w:bottom w:val="nil"/>
          <w:right w:val="nil"/>
          <w:insideH w:val="nil"/>
          <w:insideV w:val="nil"/>
        </w:tcBorders>
        <w:shd w:val="clear" w:color="auto" w:fill="BFBFBF" w:themeFill="accent6" w:themeFillShade="BF"/>
      </w:tcPr>
    </w:tblStylePr>
  </w:style>
  <w:style w:type="paragraph" w:styleId="DocumentMap">
    <w:name w:val="Document Map"/>
    <w:basedOn w:val="Normal"/>
    <w:link w:val="DocumentMapChar"/>
    <w:uiPriority w:val="99"/>
    <w:semiHidden/>
    <w:unhideWhenUsed/>
    <w:rsid w:val="0057222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e">
    <w:name w:val="E-mail Signature"/>
    <w:basedOn w:val="Normal"/>
    <w:link w:val="E-mailSignatureChar"/>
    <w:uiPriority w:val="99"/>
    <w:semiHidden/>
    <w:unhideWhenUsed/>
    <w:rsid w:val="00572222"/>
    <w:pPr>
      <w:spacing w:after="0" w:line="240" w:lineRule="auto"/>
    </w:pPr>
  </w:style>
  <w:style w:type="character" w:customStyle="1" w:styleId="E-mailSignatureChar">
    <w:name w:val="E-mail Signature Char"/>
    <w:basedOn w:val="DefaultParagraphFont"/>
    <w:link w:val="E-mailSignature"/>
    <w:uiPriority w:val="99"/>
    <w:semiHidden/>
    <w:rsid w:val="00572222"/>
    <w:rPr>
      <w:kern w:val="16"/>
      <w:sz w:val="22"/>
      <w14:ligatures w14:val="standardContextual"/>
      <w14:numForm w14:val="oldStyle"/>
      <w14:numSpacing w14:val="proportional"/>
      <w14:cntxtAlts/>
    </w:rPr>
  </w:style>
  <w:style w:type="character" w:styleId="Emphasis">
    <w:name w:val="Emphasis"/>
    <w:basedOn w:val="DefaultParagraphFont"/>
    <w:uiPriority w:val="20"/>
    <w:semiHidden/>
    <w:qFormat/>
    <w:rsid w:val="00572222"/>
    <w:rPr>
      <w:i/>
      <w:iCs/>
      <w:sz w:val="22"/>
    </w:rPr>
  </w:style>
  <w:style w:type="character" w:styleId="EndnoteReference">
    <w:name w:val="endnote reference"/>
    <w:basedOn w:val="DefaultParagraphFont"/>
    <w:uiPriority w:val="99"/>
    <w:semiHidden/>
    <w:unhideWhenUsed/>
    <w:rsid w:val="00572222"/>
    <w:rPr>
      <w:sz w:val="22"/>
      <w:vertAlign w:val="superscript"/>
    </w:rPr>
  </w:style>
  <w:style w:type="paragraph" w:styleId="EndnoteText">
    <w:name w:val="endnote text"/>
    <w:basedOn w:val="Normal"/>
    <w:link w:val="EndnoteTextChar"/>
    <w:uiPriority w:val="99"/>
    <w:semiHidden/>
    <w:unhideWhenUsed/>
    <w:rsid w:val="00572222"/>
    <w:pPr>
      <w:spacing w:after="0" w:line="240" w:lineRule="auto"/>
    </w:pPr>
  </w:style>
  <w:style w:type="character" w:customStyle="1" w:styleId="EndnoteTextChar">
    <w:name w:val="Endnote Text Char"/>
    <w:basedOn w:val="DefaultParagraphFont"/>
    <w:link w:val="EndnoteText"/>
    <w:uiPriority w:val="99"/>
    <w:semiHidden/>
    <w:rsid w:val="00572222"/>
    <w:rPr>
      <w:kern w:val="16"/>
      <w:sz w:val="22"/>
      <w14:ligatures w14:val="standardContextual"/>
      <w14:numForm w14:val="oldStyle"/>
      <w14:numSpacing w14:val="proportional"/>
      <w14:cntxtAlts/>
    </w:rPr>
  </w:style>
  <w:style w:type="paragraph" w:styleId="EnvelopeAddress">
    <w:name w:val="envelope address"/>
    <w:basedOn w:val="Normal"/>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72222"/>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F51EC"/>
    <w:rPr>
      <w:color w:val="320303" w:themeColor="accent2" w:themeShade="80"/>
      <w:sz w:val="22"/>
      <w:u w:val="single"/>
    </w:rPr>
  </w:style>
  <w:style w:type="character" w:styleId="FootnoteReference">
    <w:name w:val="footnote reference"/>
    <w:basedOn w:val="DefaultParagraphFont"/>
    <w:uiPriority w:val="99"/>
    <w:semiHidden/>
    <w:unhideWhenUsed/>
    <w:rsid w:val="00572222"/>
    <w:rPr>
      <w:sz w:val="22"/>
      <w:vertAlign w:val="superscript"/>
    </w:rPr>
  </w:style>
  <w:style w:type="paragraph" w:styleId="FootnoteText">
    <w:name w:val="footnote text"/>
    <w:basedOn w:val="Normal"/>
    <w:link w:val="FootnoteTextChar"/>
    <w:uiPriority w:val="99"/>
    <w:semiHidden/>
    <w:unhideWhenUsed/>
    <w:rsid w:val="00572222"/>
    <w:pPr>
      <w:spacing w:after="0" w:line="240" w:lineRule="auto"/>
    </w:pPr>
  </w:style>
  <w:style w:type="character" w:customStyle="1" w:styleId="FootnoteTextChar">
    <w:name w:val="Footnote Text Char"/>
    <w:basedOn w:val="DefaultParagraphFont"/>
    <w:link w:val="FootnoteText"/>
    <w:uiPriority w:val="99"/>
    <w:semiHidden/>
    <w:rsid w:val="00572222"/>
    <w:rPr>
      <w:kern w:val="16"/>
      <w:sz w:val="22"/>
      <w14:ligatures w14:val="standardContextual"/>
      <w14:numForm w14:val="oldStyle"/>
      <w14:numSpacing w14:val="proportional"/>
      <w14:cntxtAlts/>
    </w:rPr>
  </w:style>
  <w:style w:type="table" w:styleId="GridTable1Light">
    <w:name w:val="Grid Table 1 Light"/>
    <w:basedOn w:val="TableNorma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72222"/>
    <w:pPr>
      <w:spacing w:after="0" w:line="240" w:lineRule="auto"/>
    </w:pPr>
    <w:tblPr>
      <w:tblStyleRowBandSize w:val="1"/>
      <w:tblStyleColBandSize w:val="1"/>
      <w:tblBorders>
        <w:top w:val="single" w:sz="4" w:space="0" w:color="A8A8A8" w:themeColor="accent1" w:themeTint="66"/>
        <w:left w:val="single" w:sz="4" w:space="0" w:color="A8A8A8" w:themeColor="accent1" w:themeTint="66"/>
        <w:bottom w:val="single" w:sz="4" w:space="0" w:color="A8A8A8" w:themeColor="accent1" w:themeTint="66"/>
        <w:right w:val="single" w:sz="4" w:space="0" w:color="A8A8A8" w:themeColor="accent1" w:themeTint="66"/>
        <w:insideH w:val="single" w:sz="4" w:space="0" w:color="A8A8A8" w:themeColor="accent1" w:themeTint="66"/>
        <w:insideV w:val="single" w:sz="4" w:space="0" w:color="A8A8A8" w:themeColor="accent1" w:themeTint="66"/>
      </w:tblBorders>
    </w:tblPr>
    <w:tblStylePr w:type="firstRow">
      <w:rPr>
        <w:b/>
        <w:bCs/>
      </w:rPr>
      <w:tblPr/>
      <w:tcPr>
        <w:tcBorders>
          <w:bottom w:val="single" w:sz="12" w:space="0" w:color="7C7C7C" w:themeColor="accent1" w:themeTint="99"/>
        </w:tcBorders>
      </w:tcPr>
    </w:tblStylePr>
    <w:tblStylePr w:type="lastRow">
      <w:rPr>
        <w:b/>
        <w:bCs/>
      </w:rPr>
      <w:tblPr/>
      <w:tcPr>
        <w:tcBorders>
          <w:top w:val="double" w:sz="2" w:space="0" w:color="7C7C7C"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72222"/>
    <w:pPr>
      <w:spacing w:after="0" w:line="240" w:lineRule="auto"/>
    </w:pPr>
    <w:tblPr>
      <w:tblStyleRowBandSize w:val="1"/>
      <w:tblStyleColBandSize w:val="1"/>
      <w:tblBorders>
        <w:top w:val="single" w:sz="4" w:space="0" w:color="F46868" w:themeColor="accent2" w:themeTint="66"/>
        <w:left w:val="single" w:sz="4" w:space="0" w:color="F46868" w:themeColor="accent2" w:themeTint="66"/>
        <w:bottom w:val="single" w:sz="4" w:space="0" w:color="F46868" w:themeColor="accent2" w:themeTint="66"/>
        <w:right w:val="single" w:sz="4" w:space="0" w:color="F46868" w:themeColor="accent2" w:themeTint="66"/>
        <w:insideH w:val="single" w:sz="4" w:space="0" w:color="F46868" w:themeColor="accent2" w:themeTint="66"/>
        <w:insideV w:val="single" w:sz="4" w:space="0" w:color="F46868" w:themeColor="accent2" w:themeTint="66"/>
      </w:tblBorders>
    </w:tblPr>
    <w:tblStylePr w:type="firstRow">
      <w:rPr>
        <w:b/>
        <w:bCs/>
      </w:rPr>
      <w:tblPr/>
      <w:tcPr>
        <w:tcBorders>
          <w:bottom w:val="single" w:sz="12" w:space="0" w:color="EF1D1D" w:themeColor="accent2" w:themeTint="99"/>
        </w:tcBorders>
      </w:tcPr>
    </w:tblStylePr>
    <w:tblStylePr w:type="lastRow">
      <w:rPr>
        <w:b/>
        <w:bCs/>
      </w:rPr>
      <w:tblPr/>
      <w:tcPr>
        <w:tcBorders>
          <w:top w:val="double" w:sz="2" w:space="0" w:color="EF1D1D"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72222"/>
    <w:pPr>
      <w:spacing w:after="0" w:line="240" w:lineRule="auto"/>
    </w:pPr>
    <w:tblPr>
      <w:tblStyleRowBandSize w:val="1"/>
      <w:tblStyleColBandSize w:val="1"/>
      <w:tblBorders>
        <w:top w:val="single" w:sz="4" w:space="0" w:color="F3F3F3" w:themeColor="accent3" w:themeTint="66"/>
        <w:left w:val="single" w:sz="4" w:space="0" w:color="F3F3F3" w:themeColor="accent3" w:themeTint="66"/>
        <w:bottom w:val="single" w:sz="4" w:space="0" w:color="F3F3F3" w:themeColor="accent3" w:themeTint="66"/>
        <w:right w:val="single" w:sz="4" w:space="0" w:color="F3F3F3" w:themeColor="accent3" w:themeTint="66"/>
        <w:insideH w:val="single" w:sz="4" w:space="0" w:color="F3F3F3" w:themeColor="accent3" w:themeTint="66"/>
        <w:insideV w:val="single" w:sz="4" w:space="0" w:color="F3F3F3" w:themeColor="accent3" w:themeTint="66"/>
      </w:tblBorders>
    </w:tblPr>
    <w:tblStylePr w:type="firstRow">
      <w:rPr>
        <w:b/>
        <w:bCs/>
      </w:rPr>
      <w:tblPr/>
      <w:tcPr>
        <w:tcBorders>
          <w:bottom w:val="single" w:sz="12" w:space="0" w:color="EEEEEE" w:themeColor="accent3" w:themeTint="99"/>
        </w:tcBorders>
      </w:tcPr>
    </w:tblStylePr>
    <w:tblStylePr w:type="lastRow">
      <w:rPr>
        <w:b/>
        <w:bCs/>
      </w:rPr>
      <w:tblPr/>
      <w:tcPr>
        <w:tcBorders>
          <w:top w:val="double" w:sz="2" w:space="0" w:color="EEEEEE"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72222"/>
    <w:pPr>
      <w:spacing w:after="0" w:line="240" w:lineRule="auto"/>
    </w:pPr>
    <w:tblPr>
      <w:tblStyleRowBandSize w:val="1"/>
      <w:tblStyleColBandSize w:val="1"/>
      <w:tblBorders>
        <w:top w:val="single" w:sz="4" w:space="0" w:color="B3B3B3" w:themeColor="accent4" w:themeTint="66"/>
        <w:left w:val="single" w:sz="4" w:space="0" w:color="B3B3B3" w:themeColor="accent4" w:themeTint="66"/>
        <w:bottom w:val="single" w:sz="4" w:space="0" w:color="B3B3B3" w:themeColor="accent4" w:themeTint="66"/>
        <w:right w:val="single" w:sz="4" w:space="0" w:color="B3B3B3" w:themeColor="accent4" w:themeTint="66"/>
        <w:insideH w:val="single" w:sz="4" w:space="0" w:color="B3B3B3" w:themeColor="accent4" w:themeTint="66"/>
        <w:insideV w:val="single" w:sz="4" w:space="0" w:color="B3B3B3" w:themeColor="accent4" w:themeTint="66"/>
      </w:tblBorders>
    </w:tblPr>
    <w:tblStylePr w:type="firstRow">
      <w:rPr>
        <w:b/>
        <w:bCs/>
      </w:rPr>
      <w:tblPr/>
      <w:tcPr>
        <w:tcBorders>
          <w:bottom w:val="single" w:sz="12" w:space="0" w:color="8D8D8D" w:themeColor="accent4" w:themeTint="99"/>
        </w:tcBorders>
      </w:tcPr>
    </w:tblStylePr>
    <w:tblStylePr w:type="lastRow">
      <w:rPr>
        <w:b/>
        <w:bCs/>
      </w:rPr>
      <w:tblPr/>
      <w:tcPr>
        <w:tcBorders>
          <w:top w:val="double" w:sz="2" w:space="0" w:color="8D8D8D"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72222"/>
    <w:pPr>
      <w:spacing w:after="0" w:line="240" w:lineRule="auto"/>
    </w:pPr>
    <w:tblPr>
      <w:tblStyleRowBandSize w:val="1"/>
      <w:tblStyleColBandSize w:val="1"/>
      <w:tblBorders>
        <w:top w:val="single" w:sz="4" w:space="0" w:color="F4EBEB" w:themeColor="accent5" w:themeTint="66"/>
        <w:left w:val="single" w:sz="4" w:space="0" w:color="F4EBEB" w:themeColor="accent5" w:themeTint="66"/>
        <w:bottom w:val="single" w:sz="4" w:space="0" w:color="F4EBEB" w:themeColor="accent5" w:themeTint="66"/>
        <w:right w:val="single" w:sz="4" w:space="0" w:color="F4EBEB" w:themeColor="accent5" w:themeTint="66"/>
        <w:insideH w:val="single" w:sz="4" w:space="0" w:color="F4EBEB" w:themeColor="accent5" w:themeTint="66"/>
        <w:insideV w:val="single" w:sz="4" w:space="0" w:color="F4EBEB" w:themeColor="accent5" w:themeTint="66"/>
      </w:tblBorders>
    </w:tblPr>
    <w:tblStylePr w:type="firstRow">
      <w:rPr>
        <w:b/>
        <w:bCs/>
      </w:rPr>
      <w:tblPr/>
      <w:tcPr>
        <w:tcBorders>
          <w:bottom w:val="single" w:sz="12" w:space="0" w:color="EEE1E2" w:themeColor="accent5" w:themeTint="99"/>
        </w:tcBorders>
      </w:tcPr>
    </w:tblStylePr>
    <w:tblStylePr w:type="lastRow">
      <w:rPr>
        <w:b/>
        <w:bCs/>
      </w:rPr>
      <w:tblPr/>
      <w:tcPr>
        <w:tcBorders>
          <w:top w:val="double" w:sz="2" w:space="0" w:color="EEE1E2"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72222"/>
    <w:pPr>
      <w:spacing w:after="0" w:line="240" w:lineRule="auto"/>
    </w:pPr>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72222"/>
    <w:pPr>
      <w:spacing w:after="0" w:line="240" w:lineRule="auto"/>
    </w:pPr>
    <w:tblPr>
      <w:tblStyleRowBandSize w:val="1"/>
      <w:tblStyleColBandSize w:val="1"/>
      <w:tblBorders>
        <w:top w:val="single" w:sz="2" w:space="0" w:color="7C7C7C" w:themeColor="accent1" w:themeTint="99"/>
        <w:bottom w:val="single" w:sz="2" w:space="0" w:color="7C7C7C" w:themeColor="accent1" w:themeTint="99"/>
        <w:insideH w:val="single" w:sz="2" w:space="0" w:color="7C7C7C" w:themeColor="accent1" w:themeTint="99"/>
        <w:insideV w:val="single" w:sz="2" w:space="0" w:color="7C7C7C" w:themeColor="accent1" w:themeTint="99"/>
      </w:tblBorders>
    </w:tblPr>
    <w:tblStylePr w:type="firstRow">
      <w:rPr>
        <w:b/>
        <w:bCs/>
      </w:rPr>
      <w:tblPr/>
      <w:tcPr>
        <w:tcBorders>
          <w:top w:val="nil"/>
          <w:bottom w:val="single" w:sz="12" w:space="0" w:color="7C7C7C" w:themeColor="accent1" w:themeTint="99"/>
          <w:insideH w:val="nil"/>
          <w:insideV w:val="nil"/>
        </w:tcBorders>
        <w:shd w:val="clear" w:color="auto" w:fill="FFFFFF" w:themeFill="background1"/>
      </w:tcPr>
    </w:tblStylePr>
    <w:tblStylePr w:type="lastRow">
      <w:rPr>
        <w:b/>
        <w:bCs/>
      </w:rPr>
      <w:tblPr/>
      <w:tcPr>
        <w:tcBorders>
          <w:top w:val="double" w:sz="2" w:space="0" w:color="7C7C7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2-Accent2">
    <w:name w:val="Grid Table 2 Accent 2"/>
    <w:basedOn w:val="TableNormal"/>
    <w:uiPriority w:val="47"/>
    <w:rsid w:val="00572222"/>
    <w:pPr>
      <w:spacing w:after="0" w:line="240" w:lineRule="auto"/>
    </w:pPr>
    <w:tblPr>
      <w:tblStyleRowBandSize w:val="1"/>
      <w:tblStyleColBandSize w:val="1"/>
      <w:tblBorders>
        <w:top w:val="single" w:sz="2" w:space="0" w:color="EF1D1D" w:themeColor="accent2" w:themeTint="99"/>
        <w:bottom w:val="single" w:sz="2" w:space="0" w:color="EF1D1D" w:themeColor="accent2" w:themeTint="99"/>
        <w:insideH w:val="single" w:sz="2" w:space="0" w:color="EF1D1D" w:themeColor="accent2" w:themeTint="99"/>
        <w:insideV w:val="single" w:sz="2" w:space="0" w:color="EF1D1D" w:themeColor="accent2" w:themeTint="99"/>
      </w:tblBorders>
    </w:tblPr>
    <w:tblStylePr w:type="firstRow">
      <w:rPr>
        <w:b/>
        <w:bCs/>
      </w:rPr>
      <w:tblPr/>
      <w:tcPr>
        <w:tcBorders>
          <w:top w:val="nil"/>
          <w:bottom w:val="single" w:sz="12" w:space="0" w:color="EF1D1D" w:themeColor="accent2" w:themeTint="99"/>
          <w:insideH w:val="nil"/>
          <w:insideV w:val="nil"/>
        </w:tcBorders>
        <w:shd w:val="clear" w:color="auto" w:fill="FFFFFF" w:themeFill="background1"/>
      </w:tcPr>
    </w:tblStylePr>
    <w:tblStylePr w:type="lastRow">
      <w:rPr>
        <w:b/>
        <w:bCs/>
      </w:rPr>
      <w:tblPr/>
      <w:tcPr>
        <w:tcBorders>
          <w:top w:val="double" w:sz="2" w:space="0" w:color="EF1D1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GridTable2-Accent3">
    <w:name w:val="Grid Table 2 Accent 3"/>
    <w:basedOn w:val="TableNormal"/>
    <w:uiPriority w:val="47"/>
    <w:rsid w:val="00572222"/>
    <w:pPr>
      <w:spacing w:after="0" w:line="240" w:lineRule="auto"/>
    </w:pPr>
    <w:tblPr>
      <w:tblStyleRowBandSize w:val="1"/>
      <w:tblStyleColBandSize w:val="1"/>
      <w:tblBorders>
        <w:top w:val="single" w:sz="2" w:space="0" w:color="EEEEEE" w:themeColor="accent3" w:themeTint="99"/>
        <w:bottom w:val="single" w:sz="2" w:space="0" w:color="EEEEEE" w:themeColor="accent3" w:themeTint="99"/>
        <w:insideH w:val="single" w:sz="2" w:space="0" w:color="EEEEEE" w:themeColor="accent3" w:themeTint="99"/>
        <w:insideV w:val="single" w:sz="2" w:space="0" w:color="EEEEEE" w:themeColor="accent3" w:themeTint="99"/>
      </w:tblBorders>
    </w:tblPr>
    <w:tblStylePr w:type="firstRow">
      <w:rPr>
        <w:b/>
        <w:bCs/>
      </w:rPr>
      <w:tblPr/>
      <w:tcPr>
        <w:tcBorders>
          <w:top w:val="nil"/>
          <w:bottom w:val="single" w:sz="12" w:space="0" w:color="EEEEEE" w:themeColor="accent3" w:themeTint="99"/>
          <w:insideH w:val="nil"/>
          <w:insideV w:val="nil"/>
        </w:tcBorders>
        <w:shd w:val="clear" w:color="auto" w:fill="FFFFFF" w:themeFill="background1"/>
      </w:tcPr>
    </w:tblStylePr>
    <w:tblStylePr w:type="lastRow">
      <w:rPr>
        <w:b/>
        <w:bCs/>
      </w:rPr>
      <w:tblPr/>
      <w:tcPr>
        <w:tcBorders>
          <w:top w:val="double" w:sz="2" w:space="0" w:color="EEEEE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GridTable2-Accent4">
    <w:name w:val="Grid Table 2 Accent 4"/>
    <w:basedOn w:val="TableNormal"/>
    <w:uiPriority w:val="47"/>
    <w:rsid w:val="00572222"/>
    <w:pPr>
      <w:spacing w:after="0" w:line="240" w:lineRule="auto"/>
    </w:pPr>
    <w:tblPr>
      <w:tblStyleRowBandSize w:val="1"/>
      <w:tblStyleColBandSize w:val="1"/>
      <w:tblBorders>
        <w:top w:val="single" w:sz="2" w:space="0" w:color="8D8D8D" w:themeColor="accent4" w:themeTint="99"/>
        <w:bottom w:val="single" w:sz="2" w:space="0" w:color="8D8D8D" w:themeColor="accent4" w:themeTint="99"/>
        <w:insideH w:val="single" w:sz="2" w:space="0" w:color="8D8D8D" w:themeColor="accent4" w:themeTint="99"/>
        <w:insideV w:val="single" w:sz="2" w:space="0" w:color="8D8D8D" w:themeColor="accent4" w:themeTint="99"/>
      </w:tblBorders>
    </w:tblPr>
    <w:tblStylePr w:type="firstRow">
      <w:rPr>
        <w:b/>
        <w:bCs/>
      </w:rPr>
      <w:tblPr/>
      <w:tcPr>
        <w:tcBorders>
          <w:top w:val="nil"/>
          <w:bottom w:val="single" w:sz="12" w:space="0" w:color="8D8D8D" w:themeColor="accent4" w:themeTint="99"/>
          <w:insideH w:val="nil"/>
          <w:insideV w:val="nil"/>
        </w:tcBorders>
        <w:shd w:val="clear" w:color="auto" w:fill="FFFFFF" w:themeFill="background1"/>
      </w:tcPr>
    </w:tblStylePr>
    <w:tblStylePr w:type="lastRow">
      <w:rPr>
        <w:b/>
        <w:bCs/>
      </w:rPr>
      <w:tblPr/>
      <w:tcPr>
        <w:tcBorders>
          <w:top w:val="double" w:sz="2" w:space="0" w:color="8D8D8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GridTable2-Accent5">
    <w:name w:val="Grid Table 2 Accent 5"/>
    <w:basedOn w:val="TableNormal"/>
    <w:uiPriority w:val="47"/>
    <w:rsid w:val="00572222"/>
    <w:pPr>
      <w:spacing w:after="0" w:line="240" w:lineRule="auto"/>
    </w:pPr>
    <w:tblPr>
      <w:tblStyleRowBandSize w:val="1"/>
      <w:tblStyleColBandSize w:val="1"/>
      <w:tblBorders>
        <w:top w:val="single" w:sz="2" w:space="0" w:color="EEE1E2" w:themeColor="accent5" w:themeTint="99"/>
        <w:bottom w:val="single" w:sz="2" w:space="0" w:color="EEE1E2" w:themeColor="accent5" w:themeTint="99"/>
        <w:insideH w:val="single" w:sz="2" w:space="0" w:color="EEE1E2" w:themeColor="accent5" w:themeTint="99"/>
        <w:insideV w:val="single" w:sz="2" w:space="0" w:color="EEE1E2" w:themeColor="accent5" w:themeTint="99"/>
      </w:tblBorders>
    </w:tblPr>
    <w:tblStylePr w:type="firstRow">
      <w:rPr>
        <w:b/>
        <w:bCs/>
      </w:rPr>
      <w:tblPr/>
      <w:tcPr>
        <w:tcBorders>
          <w:top w:val="nil"/>
          <w:bottom w:val="single" w:sz="12" w:space="0" w:color="EEE1E2" w:themeColor="accent5" w:themeTint="99"/>
          <w:insideH w:val="nil"/>
          <w:insideV w:val="nil"/>
        </w:tcBorders>
        <w:shd w:val="clear" w:color="auto" w:fill="FFFFFF" w:themeFill="background1"/>
      </w:tcPr>
    </w:tblStylePr>
    <w:tblStylePr w:type="lastRow">
      <w:rPr>
        <w:b/>
        <w:bCs/>
      </w:rPr>
      <w:tblPr/>
      <w:tcPr>
        <w:tcBorders>
          <w:top w:val="double" w:sz="2" w:space="0" w:color="EEE1E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GridTable2-Accent6">
    <w:name w:val="Grid Table 2 Accent 6"/>
    <w:basedOn w:val="TableNormal"/>
    <w:uiPriority w:val="47"/>
    <w:rsid w:val="00572222"/>
    <w:pPr>
      <w:spacing w:after="0" w:line="240" w:lineRule="auto"/>
    </w:pPr>
    <w:tblPr>
      <w:tblStyleRowBandSize w:val="1"/>
      <w:tblStyleColBandSize w:val="1"/>
      <w:tblBorders>
        <w:top w:val="single" w:sz="2" w:space="0" w:color="FFFFFF" w:themeColor="accent6" w:themeTint="99"/>
        <w:bottom w:val="single" w:sz="2" w:space="0" w:color="FFFFFF" w:themeColor="accent6" w:themeTint="99"/>
        <w:insideH w:val="single" w:sz="2" w:space="0" w:color="FFFFFF" w:themeColor="accent6" w:themeTint="99"/>
        <w:insideV w:val="single" w:sz="2" w:space="0" w:color="FFFFFF" w:themeColor="accent6" w:themeTint="99"/>
      </w:tblBorders>
    </w:tblPr>
    <w:tblStylePr w:type="firstRow">
      <w:rPr>
        <w:b/>
        <w:bCs/>
      </w:rPr>
      <w:tblPr/>
      <w:tcPr>
        <w:tcBorders>
          <w:top w:val="nil"/>
          <w:bottom w:val="single" w:sz="12" w:space="0" w:color="FFFFFF" w:themeColor="accent6" w:themeTint="99"/>
          <w:insideH w:val="nil"/>
          <w:insideV w:val="nil"/>
        </w:tcBorders>
        <w:shd w:val="clear" w:color="auto" w:fill="FFFFFF" w:themeFill="background1"/>
      </w:tcPr>
    </w:tblStylePr>
    <w:tblStylePr w:type="lastRow">
      <w:rPr>
        <w:b/>
        <w:bCs/>
      </w:rPr>
      <w:tblPr/>
      <w:tcPr>
        <w:tcBorders>
          <w:top w:val="double" w:sz="2" w:space="0" w:color="FFF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3">
    <w:name w:val="Grid Table 3"/>
    <w:basedOn w:val="TableNorma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72222"/>
    <w:pPr>
      <w:spacing w:after="0" w:line="240" w:lineRule="auto"/>
    </w:p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C7C7C" w:themeColor="accent1" w:themeTint="99"/>
        </w:tcBorders>
      </w:tcPr>
    </w:tblStylePr>
    <w:tblStylePr w:type="nwCell">
      <w:tblPr/>
      <w:tcPr>
        <w:tcBorders>
          <w:bottom w:val="single" w:sz="4" w:space="0" w:color="7C7C7C" w:themeColor="accent1" w:themeTint="99"/>
        </w:tcBorders>
      </w:tcPr>
    </w:tblStylePr>
    <w:tblStylePr w:type="seCell">
      <w:tblPr/>
      <w:tcPr>
        <w:tcBorders>
          <w:top w:val="single" w:sz="4" w:space="0" w:color="7C7C7C" w:themeColor="accent1" w:themeTint="99"/>
        </w:tcBorders>
      </w:tcPr>
    </w:tblStylePr>
    <w:tblStylePr w:type="swCell">
      <w:tblPr/>
      <w:tcPr>
        <w:tcBorders>
          <w:top w:val="single" w:sz="4" w:space="0" w:color="7C7C7C" w:themeColor="accent1" w:themeTint="99"/>
        </w:tcBorders>
      </w:tcPr>
    </w:tblStylePr>
  </w:style>
  <w:style w:type="table" w:styleId="GridTable3-Accent2">
    <w:name w:val="Grid Table 3 Accent 2"/>
    <w:basedOn w:val="TableNormal"/>
    <w:uiPriority w:val="48"/>
    <w:rsid w:val="00572222"/>
    <w:pPr>
      <w:spacing w:after="0" w:line="240" w:lineRule="auto"/>
    </w:p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3B3" w:themeFill="accent2" w:themeFillTint="33"/>
      </w:tcPr>
    </w:tblStylePr>
    <w:tblStylePr w:type="band1Horz">
      <w:tblPr/>
      <w:tcPr>
        <w:shd w:val="clear" w:color="auto" w:fill="F9B3B3" w:themeFill="accent2" w:themeFillTint="33"/>
      </w:tcPr>
    </w:tblStylePr>
    <w:tblStylePr w:type="neCell">
      <w:tblPr/>
      <w:tcPr>
        <w:tcBorders>
          <w:bottom w:val="single" w:sz="4" w:space="0" w:color="EF1D1D" w:themeColor="accent2" w:themeTint="99"/>
        </w:tcBorders>
      </w:tcPr>
    </w:tblStylePr>
    <w:tblStylePr w:type="nwCell">
      <w:tblPr/>
      <w:tcPr>
        <w:tcBorders>
          <w:bottom w:val="single" w:sz="4" w:space="0" w:color="EF1D1D" w:themeColor="accent2" w:themeTint="99"/>
        </w:tcBorders>
      </w:tcPr>
    </w:tblStylePr>
    <w:tblStylePr w:type="seCell">
      <w:tblPr/>
      <w:tcPr>
        <w:tcBorders>
          <w:top w:val="single" w:sz="4" w:space="0" w:color="EF1D1D" w:themeColor="accent2" w:themeTint="99"/>
        </w:tcBorders>
      </w:tcPr>
    </w:tblStylePr>
    <w:tblStylePr w:type="swCell">
      <w:tblPr/>
      <w:tcPr>
        <w:tcBorders>
          <w:top w:val="single" w:sz="4" w:space="0" w:color="EF1D1D" w:themeColor="accent2" w:themeTint="99"/>
        </w:tcBorders>
      </w:tcPr>
    </w:tblStylePr>
  </w:style>
  <w:style w:type="table" w:styleId="GridTable3-Accent3">
    <w:name w:val="Grid Table 3 Accent 3"/>
    <w:basedOn w:val="TableNormal"/>
    <w:uiPriority w:val="48"/>
    <w:rsid w:val="00572222"/>
    <w:pPr>
      <w:spacing w:after="0" w:line="240" w:lineRule="auto"/>
    </w:p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9F9" w:themeFill="accent3" w:themeFillTint="33"/>
      </w:tcPr>
    </w:tblStylePr>
    <w:tblStylePr w:type="band1Horz">
      <w:tblPr/>
      <w:tcPr>
        <w:shd w:val="clear" w:color="auto" w:fill="F9F9F9" w:themeFill="accent3" w:themeFillTint="33"/>
      </w:tcPr>
    </w:tblStylePr>
    <w:tblStylePr w:type="neCell">
      <w:tblPr/>
      <w:tcPr>
        <w:tcBorders>
          <w:bottom w:val="single" w:sz="4" w:space="0" w:color="EEEEEE" w:themeColor="accent3" w:themeTint="99"/>
        </w:tcBorders>
      </w:tcPr>
    </w:tblStylePr>
    <w:tblStylePr w:type="nwCell">
      <w:tblPr/>
      <w:tcPr>
        <w:tcBorders>
          <w:bottom w:val="single" w:sz="4" w:space="0" w:color="EEEEEE" w:themeColor="accent3" w:themeTint="99"/>
        </w:tcBorders>
      </w:tcPr>
    </w:tblStylePr>
    <w:tblStylePr w:type="seCell">
      <w:tblPr/>
      <w:tcPr>
        <w:tcBorders>
          <w:top w:val="single" w:sz="4" w:space="0" w:color="EEEEEE" w:themeColor="accent3" w:themeTint="99"/>
        </w:tcBorders>
      </w:tcPr>
    </w:tblStylePr>
    <w:tblStylePr w:type="swCell">
      <w:tblPr/>
      <w:tcPr>
        <w:tcBorders>
          <w:top w:val="single" w:sz="4" w:space="0" w:color="EEEEEE" w:themeColor="accent3" w:themeTint="99"/>
        </w:tcBorders>
      </w:tcPr>
    </w:tblStylePr>
  </w:style>
  <w:style w:type="table" w:styleId="GridTable3-Accent4">
    <w:name w:val="Grid Table 3 Accent 4"/>
    <w:basedOn w:val="TableNormal"/>
    <w:uiPriority w:val="48"/>
    <w:rsid w:val="00572222"/>
    <w:pPr>
      <w:spacing w:after="0" w:line="240" w:lineRule="auto"/>
    </w:p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9D9" w:themeFill="accent4" w:themeFillTint="33"/>
      </w:tcPr>
    </w:tblStylePr>
    <w:tblStylePr w:type="band1Horz">
      <w:tblPr/>
      <w:tcPr>
        <w:shd w:val="clear" w:color="auto" w:fill="D9D9D9" w:themeFill="accent4" w:themeFillTint="33"/>
      </w:tcPr>
    </w:tblStylePr>
    <w:tblStylePr w:type="neCell">
      <w:tblPr/>
      <w:tcPr>
        <w:tcBorders>
          <w:bottom w:val="single" w:sz="4" w:space="0" w:color="8D8D8D" w:themeColor="accent4" w:themeTint="99"/>
        </w:tcBorders>
      </w:tcPr>
    </w:tblStylePr>
    <w:tblStylePr w:type="nwCell">
      <w:tblPr/>
      <w:tcPr>
        <w:tcBorders>
          <w:bottom w:val="single" w:sz="4" w:space="0" w:color="8D8D8D" w:themeColor="accent4" w:themeTint="99"/>
        </w:tcBorders>
      </w:tcPr>
    </w:tblStylePr>
    <w:tblStylePr w:type="seCell">
      <w:tblPr/>
      <w:tcPr>
        <w:tcBorders>
          <w:top w:val="single" w:sz="4" w:space="0" w:color="8D8D8D" w:themeColor="accent4" w:themeTint="99"/>
        </w:tcBorders>
      </w:tcPr>
    </w:tblStylePr>
    <w:tblStylePr w:type="swCell">
      <w:tblPr/>
      <w:tcPr>
        <w:tcBorders>
          <w:top w:val="single" w:sz="4" w:space="0" w:color="8D8D8D" w:themeColor="accent4" w:themeTint="99"/>
        </w:tcBorders>
      </w:tcPr>
    </w:tblStylePr>
  </w:style>
  <w:style w:type="table" w:styleId="GridTable3-Accent5">
    <w:name w:val="Grid Table 3 Accent 5"/>
    <w:basedOn w:val="TableNormal"/>
    <w:uiPriority w:val="48"/>
    <w:rsid w:val="00572222"/>
    <w:pPr>
      <w:spacing w:after="0" w:line="240" w:lineRule="auto"/>
    </w:p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5F5" w:themeFill="accent5" w:themeFillTint="33"/>
      </w:tcPr>
    </w:tblStylePr>
    <w:tblStylePr w:type="band1Horz">
      <w:tblPr/>
      <w:tcPr>
        <w:shd w:val="clear" w:color="auto" w:fill="F9F5F5" w:themeFill="accent5" w:themeFillTint="33"/>
      </w:tcPr>
    </w:tblStylePr>
    <w:tblStylePr w:type="neCell">
      <w:tblPr/>
      <w:tcPr>
        <w:tcBorders>
          <w:bottom w:val="single" w:sz="4" w:space="0" w:color="EEE1E2" w:themeColor="accent5" w:themeTint="99"/>
        </w:tcBorders>
      </w:tcPr>
    </w:tblStylePr>
    <w:tblStylePr w:type="nwCell">
      <w:tblPr/>
      <w:tcPr>
        <w:tcBorders>
          <w:bottom w:val="single" w:sz="4" w:space="0" w:color="EEE1E2" w:themeColor="accent5" w:themeTint="99"/>
        </w:tcBorders>
      </w:tcPr>
    </w:tblStylePr>
    <w:tblStylePr w:type="seCell">
      <w:tblPr/>
      <w:tcPr>
        <w:tcBorders>
          <w:top w:val="single" w:sz="4" w:space="0" w:color="EEE1E2" w:themeColor="accent5" w:themeTint="99"/>
        </w:tcBorders>
      </w:tcPr>
    </w:tblStylePr>
    <w:tblStylePr w:type="swCell">
      <w:tblPr/>
      <w:tcPr>
        <w:tcBorders>
          <w:top w:val="single" w:sz="4" w:space="0" w:color="EEE1E2" w:themeColor="accent5" w:themeTint="99"/>
        </w:tcBorders>
      </w:tcPr>
    </w:tblStylePr>
  </w:style>
  <w:style w:type="table" w:styleId="GridTable3-Accent6">
    <w:name w:val="Grid Table 3 Accent 6"/>
    <w:basedOn w:val="TableNormal"/>
    <w:uiPriority w:val="48"/>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table" w:styleId="GridTable4">
    <w:name w:val="Grid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72222"/>
    <w:pPr>
      <w:spacing w:after="0" w:line="240" w:lineRule="auto"/>
    </w:p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color w:val="FFFFFF" w:themeColor="background1"/>
      </w:rPr>
      <w:tblPr/>
      <w:tcPr>
        <w:tcBorders>
          <w:top w:val="single" w:sz="4" w:space="0" w:color="262626" w:themeColor="accent1"/>
          <w:left w:val="single" w:sz="4" w:space="0" w:color="262626" w:themeColor="accent1"/>
          <w:bottom w:val="single" w:sz="4" w:space="0" w:color="262626" w:themeColor="accent1"/>
          <w:right w:val="single" w:sz="4" w:space="0" w:color="262626" w:themeColor="accent1"/>
          <w:insideH w:val="nil"/>
          <w:insideV w:val="nil"/>
        </w:tcBorders>
        <w:shd w:val="clear" w:color="auto" w:fill="262626" w:themeFill="accent1"/>
      </w:tcPr>
    </w:tblStylePr>
    <w:tblStylePr w:type="lastRow">
      <w:rPr>
        <w:b/>
        <w:bCs/>
      </w:rPr>
      <w:tblPr/>
      <w:tcPr>
        <w:tcBorders>
          <w:top w:val="double" w:sz="4" w:space="0" w:color="262626"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4-Accent2">
    <w:name w:val="Grid Table 4 Accent 2"/>
    <w:basedOn w:val="TableNormal"/>
    <w:uiPriority w:val="49"/>
    <w:rsid w:val="00572222"/>
    <w:pPr>
      <w:spacing w:after="0" w:line="240" w:lineRule="auto"/>
    </w:p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color w:val="FFFFFF" w:themeColor="background1"/>
      </w:rPr>
      <w:tblPr/>
      <w:tcPr>
        <w:tcBorders>
          <w:top w:val="single" w:sz="4" w:space="0" w:color="650707" w:themeColor="accent2"/>
          <w:left w:val="single" w:sz="4" w:space="0" w:color="650707" w:themeColor="accent2"/>
          <w:bottom w:val="single" w:sz="4" w:space="0" w:color="650707" w:themeColor="accent2"/>
          <w:right w:val="single" w:sz="4" w:space="0" w:color="650707" w:themeColor="accent2"/>
          <w:insideH w:val="nil"/>
          <w:insideV w:val="nil"/>
        </w:tcBorders>
        <w:shd w:val="clear" w:color="auto" w:fill="650707" w:themeFill="accent2"/>
      </w:tcPr>
    </w:tblStylePr>
    <w:tblStylePr w:type="lastRow">
      <w:rPr>
        <w:b/>
        <w:bCs/>
      </w:rPr>
      <w:tblPr/>
      <w:tcPr>
        <w:tcBorders>
          <w:top w:val="double" w:sz="4" w:space="0" w:color="650707" w:themeColor="accent2"/>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GridTable4-Accent3">
    <w:name w:val="Grid Table 4 Accent 3"/>
    <w:basedOn w:val="TableNormal"/>
    <w:uiPriority w:val="49"/>
    <w:rsid w:val="00572222"/>
    <w:pPr>
      <w:spacing w:after="0" w:line="240" w:lineRule="auto"/>
    </w:p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color w:val="FFFFFF" w:themeColor="background1"/>
      </w:rPr>
      <w:tblPr/>
      <w:tcPr>
        <w:tcBorders>
          <w:top w:val="single" w:sz="4" w:space="0" w:color="E3E3E3" w:themeColor="accent3"/>
          <w:left w:val="single" w:sz="4" w:space="0" w:color="E3E3E3" w:themeColor="accent3"/>
          <w:bottom w:val="single" w:sz="4" w:space="0" w:color="E3E3E3" w:themeColor="accent3"/>
          <w:right w:val="single" w:sz="4" w:space="0" w:color="E3E3E3" w:themeColor="accent3"/>
          <w:insideH w:val="nil"/>
          <w:insideV w:val="nil"/>
        </w:tcBorders>
        <w:shd w:val="clear" w:color="auto" w:fill="E3E3E3" w:themeFill="accent3"/>
      </w:tcPr>
    </w:tblStylePr>
    <w:tblStylePr w:type="lastRow">
      <w:rPr>
        <w:b/>
        <w:bCs/>
      </w:rPr>
      <w:tblPr/>
      <w:tcPr>
        <w:tcBorders>
          <w:top w:val="double" w:sz="4" w:space="0" w:color="E3E3E3" w:themeColor="accent3"/>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GridTable4-Accent4">
    <w:name w:val="Grid Table 4 Accent 4"/>
    <w:basedOn w:val="TableNormal"/>
    <w:uiPriority w:val="49"/>
    <w:rsid w:val="00572222"/>
    <w:pPr>
      <w:spacing w:after="0" w:line="240" w:lineRule="auto"/>
    </w:p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color w:val="FFFFFF" w:themeColor="background1"/>
      </w:rPr>
      <w:tblPr/>
      <w:tcPr>
        <w:tcBorders>
          <w:top w:val="single" w:sz="4" w:space="0" w:color="414141" w:themeColor="accent4"/>
          <w:left w:val="single" w:sz="4" w:space="0" w:color="414141" w:themeColor="accent4"/>
          <w:bottom w:val="single" w:sz="4" w:space="0" w:color="414141" w:themeColor="accent4"/>
          <w:right w:val="single" w:sz="4" w:space="0" w:color="414141" w:themeColor="accent4"/>
          <w:insideH w:val="nil"/>
          <w:insideV w:val="nil"/>
        </w:tcBorders>
        <w:shd w:val="clear" w:color="auto" w:fill="414141" w:themeFill="accent4"/>
      </w:tcPr>
    </w:tblStylePr>
    <w:tblStylePr w:type="lastRow">
      <w:rPr>
        <w:b/>
        <w:bCs/>
      </w:rPr>
      <w:tblPr/>
      <w:tcPr>
        <w:tcBorders>
          <w:top w:val="double" w:sz="4" w:space="0" w:color="414141" w:themeColor="accent4"/>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GridTable4-Accent5">
    <w:name w:val="Grid Table 4 Accent 5"/>
    <w:basedOn w:val="TableNormal"/>
    <w:uiPriority w:val="49"/>
    <w:rsid w:val="00572222"/>
    <w:pPr>
      <w:spacing w:after="0" w:line="240" w:lineRule="auto"/>
    </w:p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color w:val="FFFFFF" w:themeColor="background1"/>
      </w:rPr>
      <w:tblPr/>
      <w:tcPr>
        <w:tcBorders>
          <w:top w:val="single" w:sz="4" w:space="0" w:color="E4CED0" w:themeColor="accent5"/>
          <w:left w:val="single" w:sz="4" w:space="0" w:color="E4CED0" w:themeColor="accent5"/>
          <w:bottom w:val="single" w:sz="4" w:space="0" w:color="E4CED0" w:themeColor="accent5"/>
          <w:right w:val="single" w:sz="4" w:space="0" w:color="E4CED0" w:themeColor="accent5"/>
          <w:insideH w:val="nil"/>
          <w:insideV w:val="nil"/>
        </w:tcBorders>
        <w:shd w:val="clear" w:color="auto" w:fill="E4CED0" w:themeFill="accent5"/>
      </w:tcPr>
    </w:tblStylePr>
    <w:tblStylePr w:type="lastRow">
      <w:rPr>
        <w:b/>
        <w:bCs/>
      </w:rPr>
      <w:tblPr/>
      <w:tcPr>
        <w:tcBorders>
          <w:top w:val="double" w:sz="4" w:space="0" w:color="E4CED0" w:themeColor="accent5"/>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GridTable4-Accent6">
    <w:name w:val="Grid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insideV w:val="nil"/>
        </w:tcBorders>
        <w:shd w:val="clear" w:color="auto" w:fill="FFFFFF" w:themeFill="accent6"/>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5Dark">
    <w:name w:val="Grid Table 5 Dark"/>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D3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26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26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26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2626" w:themeFill="accent1"/>
      </w:tcPr>
    </w:tblStylePr>
    <w:tblStylePr w:type="band1Vert">
      <w:tblPr/>
      <w:tcPr>
        <w:shd w:val="clear" w:color="auto" w:fill="A8A8A8" w:themeFill="accent1" w:themeFillTint="66"/>
      </w:tcPr>
    </w:tblStylePr>
    <w:tblStylePr w:type="band1Horz">
      <w:tblPr/>
      <w:tcPr>
        <w:shd w:val="clear" w:color="auto" w:fill="A8A8A8" w:themeFill="accent1" w:themeFillTint="66"/>
      </w:tcPr>
    </w:tblStylePr>
  </w:style>
  <w:style w:type="table" w:styleId="GridTable5Dark-Accent2">
    <w:name w:val="Grid Table 5 Dark Accent 2"/>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3B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5070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5070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5070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50707" w:themeFill="accent2"/>
      </w:tcPr>
    </w:tblStylePr>
    <w:tblStylePr w:type="band1Vert">
      <w:tblPr/>
      <w:tcPr>
        <w:shd w:val="clear" w:color="auto" w:fill="F46868" w:themeFill="accent2" w:themeFillTint="66"/>
      </w:tcPr>
    </w:tblStylePr>
    <w:tblStylePr w:type="band1Horz">
      <w:tblPr/>
      <w:tcPr>
        <w:shd w:val="clear" w:color="auto" w:fill="F46868" w:themeFill="accent2" w:themeFillTint="66"/>
      </w:tcPr>
    </w:tblStylePr>
  </w:style>
  <w:style w:type="table" w:styleId="GridTable5Dark-Accent3">
    <w:name w:val="Grid Table 5 Dark Accent 3"/>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F9F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E3E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E3E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E3E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E3E3" w:themeFill="accent3"/>
      </w:tcPr>
    </w:tblStylePr>
    <w:tblStylePr w:type="band1Vert">
      <w:tblPr/>
      <w:tcPr>
        <w:shd w:val="clear" w:color="auto" w:fill="F3F3F3" w:themeFill="accent3" w:themeFillTint="66"/>
      </w:tcPr>
    </w:tblStylePr>
    <w:tblStylePr w:type="band1Horz">
      <w:tblPr/>
      <w:tcPr>
        <w:shd w:val="clear" w:color="auto" w:fill="F3F3F3" w:themeFill="accent3" w:themeFillTint="66"/>
      </w:tcPr>
    </w:tblStylePr>
  </w:style>
  <w:style w:type="table" w:styleId="GridTable5Dark-Accent4">
    <w:name w:val="Grid Table 5 Dark Accent 4"/>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9D9"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4141"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4141"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4141"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4141" w:themeFill="accent4"/>
      </w:tcPr>
    </w:tblStylePr>
    <w:tblStylePr w:type="band1Vert">
      <w:tblPr/>
      <w:tcPr>
        <w:shd w:val="clear" w:color="auto" w:fill="B3B3B3" w:themeFill="accent4" w:themeFillTint="66"/>
      </w:tcPr>
    </w:tblStylePr>
    <w:tblStylePr w:type="band1Horz">
      <w:tblPr/>
      <w:tcPr>
        <w:shd w:val="clear" w:color="auto" w:fill="B3B3B3" w:themeFill="accent4" w:themeFillTint="66"/>
      </w:tcPr>
    </w:tblStylePr>
  </w:style>
  <w:style w:type="table" w:styleId="GridTable5Dark-Accent5">
    <w:name w:val="Grid Table 5 Dark Accent 5"/>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F5F5"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4CED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4CED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4CED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4CED0" w:themeFill="accent5"/>
      </w:tcPr>
    </w:tblStylePr>
    <w:tblStylePr w:type="band1Vert">
      <w:tblPr/>
      <w:tcPr>
        <w:shd w:val="clear" w:color="auto" w:fill="F4EBEB" w:themeFill="accent5" w:themeFillTint="66"/>
      </w:tcPr>
    </w:tblStylePr>
    <w:tblStylePr w:type="band1Horz">
      <w:tblPr/>
      <w:tcPr>
        <w:shd w:val="clear" w:color="auto" w:fill="F4EBEB" w:themeFill="accent5" w:themeFillTint="66"/>
      </w:tcPr>
    </w:tblStylePr>
  </w:style>
  <w:style w:type="table" w:styleId="GridTable5Dark-Accent6">
    <w:name w:val="Grid Table 5 Dark Accent 6"/>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6"/>
      </w:tcPr>
    </w:tblStylePr>
    <w:tblStylePr w:type="band1Vert">
      <w:tblPr/>
      <w:tcPr>
        <w:shd w:val="clear" w:color="auto" w:fill="FFFFFF" w:themeFill="accent6" w:themeFillTint="66"/>
      </w:tcPr>
    </w:tblStylePr>
    <w:tblStylePr w:type="band1Horz">
      <w:tblPr/>
      <w:tcPr>
        <w:shd w:val="clear" w:color="auto" w:fill="FFFFFF" w:themeFill="accent6" w:themeFillTint="66"/>
      </w:tcPr>
    </w:tblStylePr>
  </w:style>
  <w:style w:type="table" w:styleId="GridTable6Colorful">
    <w:name w:val="Grid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72222"/>
    <w:pPr>
      <w:spacing w:after="0" w:line="240" w:lineRule="auto"/>
    </w:pPr>
    <w:rPr>
      <w:color w:val="1C1C1C" w:themeColor="accent1" w:themeShade="BF"/>
    </w:r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rPr>
      <w:tblPr/>
      <w:tcPr>
        <w:tcBorders>
          <w:bottom w:val="single" w:sz="12" w:space="0" w:color="7C7C7C" w:themeColor="accent1" w:themeTint="99"/>
        </w:tcBorders>
      </w:tcPr>
    </w:tblStylePr>
    <w:tblStylePr w:type="lastRow">
      <w:rPr>
        <w:b/>
        <w:bCs/>
      </w:rPr>
      <w:tblPr/>
      <w:tcPr>
        <w:tcBorders>
          <w:top w:val="double" w:sz="4" w:space="0" w:color="7C7C7C"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GridTable6Colorful-Accent2">
    <w:name w:val="Grid Table 6 Colorful Accent 2"/>
    <w:basedOn w:val="TableNormal"/>
    <w:uiPriority w:val="51"/>
    <w:rsid w:val="00572222"/>
    <w:pPr>
      <w:spacing w:after="0" w:line="240" w:lineRule="auto"/>
    </w:pPr>
    <w:rPr>
      <w:color w:val="4B0505" w:themeColor="accent2" w:themeShade="BF"/>
    </w:r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rPr>
      <w:tblPr/>
      <w:tcPr>
        <w:tcBorders>
          <w:bottom w:val="single" w:sz="12" w:space="0" w:color="EF1D1D" w:themeColor="accent2" w:themeTint="99"/>
        </w:tcBorders>
      </w:tcPr>
    </w:tblStylePr>
    <w:tblStylePr w:type="lastRow">
      <w:rPr>
        <w:b/>
        <w:bCs/>
      </w:rPr>
      <w:tblPr/>
      <w:tcPr>
        <w:tcBorders>
          <w:top w:val="double" w:sz="4" w:space="0" w:color="EF1D1D" w:themeColor="accent2" w:themeTint="99"/>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GridTable6Colorful-Accent3">
    <w:name w:val="Grid Table 6 Colorful Accent 3"/>
    <w:basedOn w:val="TableNormal"/>
    <w:uiPriority w:val="51"/>
    <w:rsid w:val="00572222"/>
    <w:pPr>
      <w:spacing w:after="0" w:line="240" w:lineRule="auto"/>
    </w:pPr>
    <w:rPr>
      <w:color w:val="AAAAAA" w:themeColor="accent3" w:themeShade="BF"/>
    </w:r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rPr>
      <w:tblPr/>
      <w:tcPr>
        <w:tcBorders>
          <w:bottom w:val="single" w:sz="12" w:space="0" w:color="EEEEEE" w:themeColor="accent3" w:themeTint="99"/>
        </w:tcBorders>
      </w:tcPr>
    </w:tblStylePr>
    <w:tblStylePr w:type="lastRow">
      <w:rPr>
        <w:b/>
        <w:bCs/>
      </w:rPr>
      <w:tblPr/>
      <w:tcPr>
        <w:tcBorders>
          <w:top w:val="double" w:sz="4" w:space="0" w:color="EEEEEE" w:themeColor="accent3" w:themeTint="99"/>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GridTable6Colorful-Accent4">
    <w:name w:val="Grid Table 6 Colorful Accent 4"/>
    <w:basedOn w:val="TableNormal"/>
    <w:uiPriority w:val="51"/>
    <w:rsid w:val="00572222"/>
    <w:pPr>
      <w:spacing w:after="0" w:line="240" w:lineRule="auto"/>
    </w:pPr>
    <w:rPr>
      <w:color w:val="303030" w:themeColor="accent4" w:themeShade="BF"/>
    </w:r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rPr>
      <w:tblPr/>
      <w:tcPr>
        <w:tcBorders>
          <w:bottom w:val="single" w:sz="12" w:space="0" w:color="8D8D8D" w:themeColor="accent4" w:themeTint="99"/>
        </w:tcBorders>
      </w:tcPr>
    </w:tblStylePr>
    <w:tblStylePr w:type="lastRow">
      <w:rPr>
        <w:b/>
        <w:bCs/>
      </w:rPr>
      <w:tblPr/>
      <w:tcPr>
        <w:tcBorders>
          <w:top w:val="double" w:sz="4" w:space="0" w:color="8D8D8D" w:themeColor="accent4" w:themeTint="99"/>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GridTable6Colorful-Accent5">
    <w:name w:val="Grid Table 6 Colorful Accent 5"/>
    <w:basedOn w:val="TableNormal"/>
    <w:uiPriority w:val="51"/>
    <w:rsid w:val="00572222"/>
    <w:pPr>
      <w:spacing w:after="0" w:line="240" w:lineRule="auto"/>
    </w:pPr>
    <w:rPr>
      <w:color w:val="BD878C" w:themeColor="accent5" w:themeShade="BF"/>
    </w:r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rPr>
      <w:tblPr/>
      <w:tcPr>
        <w:tcBorders>
          <w:bottom w:val="single" w:sz="12" w:space="0" w:color="EEE1E2" w:themeColor="accent5" w:themeTint="99"/>
        </w:tcBorders>
      </w:tcPr>
    </w:tblStylePr>
    <w:tblStylePr w:type="lastRow">
      <w:rPr>
        <w:b/>
        <w:bCs/>
      </w:rPr>
      <w:tblPr/>
      <w:tcPr>
        <w:tcBorders>
          <w:top w:val="double" w:sz="4" w:space="0" w:color="EEE1E2" w:themeColor="accent5" w:themeTint="99"/>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GridTable6Colorful-Accent6">
    <w:name w:val="Grid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7Colorful">
    <w:name w:val="Grid Table 7 Colorful"/>
    <w:basedOn w:val="TableNorma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72222"/>
    <w:pPr>
      <w:spacing w:after="0" w:line="240" w:lineRule="auto"/>
    </w:pPr>
    <w:rPr>
      <w:color w:val="1C1C1C" w:themeColor="accent1" w:themeShade="BF"/>
    </w:r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insideV w:val="single" w:sz="4" w:space="0" w:color="7C7C7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bottom w:val="single" w:sz="4" w:space="0" w:color="7C7C7C" w:themeColor="accent1" w:themeTint="99"/>
        </w:tcBorders>
      </w:tcPr>
    </w:tblStylePr>
    <w:tblStylePr w:type="nwCell">
      <w:tblPr/>
      <w:tcPr>
        <w:tcBorders>
          <w:bottom w:val="single" w:sz="4" w:space="0" w:color="7C7C7C" w:themeColor="accent1" w:themeTint="99"/>
        </w:tcBorders>
      </w:tcPr>
    </w:tblStylePr>
    <w:tblStylePr w:type="seCell">
      <w:tblPr/>
      <w:tcPr>
        <w:tcBorders>
          <w:top w:val="single" w:sz="4" w:space="0" w:color="7C7C7C" w:themeColor="accent1" w:themeTint="99"/>
        </w:tcBorders>
      </w:tcPr>
    </w:tblStylePr>
    <w:tblStylePr w:type="swCell">
      <w:tblPr/>
      <w:tcPr>
        <w:tcBorders>
          <w:top w:val="single" w:sz="4" w:space="0" w:color="7C7C7C" w:themeColor="accent1" w:themeTint="99"/>
        </w:tcBorders>
      </w:tcPr>
    </w:tblStylePr>
  </w:style>
  <w:style w:type="table" w:styleId="GridTable7Colorful-Accent2">
    <w:name w:val="Grid Table 7 Colorful Accent 2"/>
    <w:basedOn w:val="TableNormal"/>
    <w:uiPriority w:val="52"/>
    <w:rsid w:val="00572222"/>
    <w:pPr>
      <w:spacing w:after="0" w:line="240" w:lineRule="auto"/>
    </w:pPr>
    <w:rPr>
      <w:color w:val="4B0505" w:themeColor="accent2" w:themeShade="BF"/>
    </w:r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insideV w:val="single" w:sz="4" w:space="0" w:color="EF1D1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3B3" w:themeFill="accent2" w:themeFillTint="33"/>
      </w:tcPr>
    </w:tblStylePr>
    <w:tblStylePr w:type="band1Horz">
      <w:tblPr/>
      <w:tcPr>
        <w:shd w:val="clear" w:color="auto" w:fill="F9B3B3" w:themeFill="accent2" w:themeFillTint="33"/>
      </w:tcPr>
    </w:tblStylePr>
    <w:tblStylePr w:type="neCell">
      <w:tblPr/>
      <w:tcPr>
        <w:tcBorders>
          <w:bottom w:val="single" w:sz="4" w:space="0" w:color="EF1D1D" w:themeColor="accent2" w:themeTint="99"/>
        </w:tcBorders>
      </w:tcPr>
    </w:tblStylePr>
    <w:tblStylePr w:type="nwCell">
      <w:tblPr/>
      <w:tcPr>
        <w:tcBorders>
          <w:bottom w:val="single" w:sz="4" w:space="0" w:color="EF1D1D" w:themeColor="accent2" w:themeTint="99"/>
        </w:tcBorders>
      </w:tcPr>
    </w:tblStylePr>
    <w:tblStylePr w:type="seCell">
      <w:tblPr/>
      <w:tcPr>
        <w:tcBorders>
          <w:top w:val="single" w:sz="4" w:space="0" w:color="EF1D1D" w:themeColor="accent2" w:themeTint="99"/>
        </w:tcBorders>
      </w:tcPr>
    </w:tblStylePr>
    <w:tblStylePr w:type="swCell">
      <w:tblPr/>
      <w:tcPr>
        <w:tcBorders>
          <w:top w:val="single" w:sz="4" w:space="0" w:color="EF1D1D" w:themeColor="accent2" w:themeTint="99"/>
        </w:tcBorders>
      </w:tcPr>
    </w:tblStylePr>
  </w:style>
  <w:style w:type="table" w:styleId="GridTable7Colorful-Accent3">
    <w:name w:val="Grid Table 7 Colorful Accent 3"/>
    <w:basedOn w:val="TableNormal"/>
    <w:uiPriority w:val="52"/>
    <w:rsid w:val="00572222"/>
    <w:pPr>
      <w:spacing w:after="0" w:line="240" w:lineRule="auto"/>
    </w:pPr>
    <w:rPr>
      <w:color w:val="AAAAAA" w:themeColor="accent3" w:themeShade="BF"/>
    </w:r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insideV w:val="single" w:sz="4" w:space="0" w:color="EEEEEE"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9F9" w:themeFill="accent3" w:themeFillTint="33"/>
      </w:tcPr>
    </w:tblStylePr>
    <w:tblStylePr w:type="band1Horz">
      <w:tblPr/>
      <w:tcPr>
        <w:shd w:val="clear" w:color="auto" w:fill="F9F9F9" w:themeFill="accent3" w:themeFillTint="33"/>
      </w:tcPr>
    </w:tblStylePr>
    <w:tblStylePr w:type="neCell">
      <w:tblPr/>
      <w:tcPr>
        <w:tcBorders>
          <w:bottom w:val="single" w:sz="4" w:space="0" w:color="EEEEEE" w:themeColor="accent3" w:themeTint="99"/>
        </w:tcBorders>
      </w:tcPr>
    </w:tblStylePr>
    <w:tblStylePr w:type="nwCell">
      <w:tblPr/>
      <w:tcPr>
        <w:tcBorders>
          <w:bottom w:val="single" w:sz="4" w:space="0" w:color="EEEEEE" w:themeColor="accent3" w:themeTint="99"/>
        </w:tcBorders>
      </w:tcPr>
    </w:tblStylePr>
    <w:tblStylePr w:type="seCell">
      <w:tblPr/>
      <w:tcPr>
        <w:tcBorders>
          <w:top w:val="single" w:sz="4" w:space="0" w:color="EEEEEE" w:themeColor="accent3" w:themeTint="99"/>
        </w:tcBorders>
      </w:tcPr>
    </w:tblStylePr>
    <w:tblStylePr w:type="swCell">
      <w:tblPr/>
      <w:tcPr>
        <w:tcBorders>
          <w:top w:val="single" w:sz="4" w:space="0" w:color="EEEEEE" w:themeColor="accent3" w:themeTint="99"/>
        </w:tcBorders>
      </w:tcPr>
    </w:tblStylePr>
  </w:style>
  <w:style w:type="table" w:styleId="GridTable7Colorful-Accent4">
    <w:name w:val="Grid Table 7 Colorful Accent 4"/>
    <w:basedOn w:val="TableNormal"/>
    <w:uiPriority w:val="52"/>
    <w:rsid w:val="00572222"/>
    <w:pPr>
      <w:spacing w:after="0" w:line="240" w:lineRule="auto"/>
    </w:pPr>
    <w:rPr>
      <w:color w:val="303030" w:themeColor="accent4" w:themeShade="BF"/>
    </w:r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insideV w:val="single" w:sz="4" w:space="0" w:color="8D8D8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D9D9" w:themeFill="accent4" w:themeFillTint="33"/>
      </w:tcPr>
    </w:tblStylePr>
    <w:tblStylePr w:type="band1Horz">
      <w:tblPr/>
      <w:tcPr>
        <w:shd w:val="clear" w:color="auto" w:fill="D9D9D9" w:themeFill="accent4" w:themeFillTint="33"/>
      </w:tcPr>
    </w:tblStylePr>
    <w:tblStylePr w:type="neCell">
      <w:tblPr/>
      <w:tcPr>
        <w:tcBorders>
          <w:bottom w:val="single" w:sz="4" w:space="0" w:color="8D8D8D" w:themeColor="accent4" w:themeTint="99"/>
        </w:tcBorders>
      </w:tcPr>
    </w:tblStylePr>
    <w:tblStylePr w:type="nwCell">
      <w:tblPr/>
      <w:tcPr>
        <w:tcBorders>
          <w:bottom w:val="single" w:sz="4" w:space="0" w:color="8D8D8D" w:themeColor="accent4" w:themeTint="99"/>
        </w:tcBorders>
      </w:tcPr>
    </w:tblStylePr>
    <w:tblStylePr w:type="seCell">
      <w:tblPr/>
      <w:tcPr>
        <w:tcBorders>
          <w:top w:val="single" w:sz="4" w:space="0" w:color="8D8D8D" w:themeColor="accent4" w:themeTint="99"/>
        </w:tcBorders>
      </w:tcPr>
    </w:tblStylePr>
    <w:tblStylePr w:type="swCell">
      <w:tblPr/>
      <w:tcPr>
        <w:tcBorders>
          <w:top w:val="single" w:sz="4" w:space="0" w:color="8D8D8D" w:themeColor="accent4" w:themeTint="99"/>
        </w:tcBorders>
      </w:tcPr>
    </w:tblStylePr>
  </w:style>
  <w:style w:type="table" w:styleId="GridTable7Colorful-Accent5">
    <w:name w:val="Grid Table 7 Colorful Accent 5"/>
    <w:basedOn w:val="TableNormal"/>
    <w:uiPriority w:val="52"/>
    <w:rsid w:val="00572222"/>
    <w:pPr>
      <w:spacing w:after="0" w:line="240" w:lineRule="auto"/>
    </w:pPr>
    <w:rPr>
      <w:color w:val="BD878C" w:themeColor="accent5" w:themeShade="BF"/>
    </w:r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insideV w:val="single" w:sz="4" w:space="0" w:color="EEE1E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F5F5" w:themeFill="accent5" w:themeFillTint="33"/>
      </w:tcPr>
    </w:tblStylePr>
    <w:tblStylePr w:type="band1Horz">
      <w:tblPr/>
      <w:tcPr>
        <w:shd w:val="clear" w:color="auto" w:fill="F9F5F5" w:themeFill="accent5" w:themeFillTint="33"/>
      </w:tcPr>
    </w:tblStylePr>
    <w:tblStylePr w:type="neCell">
      <w:tblPr/>
      <w:tcPr>
        <w:tcBorders>
          <w:bottom w:val="single" w:sz="4" w:space="0" w:color="EEE1E2" w:themeColor="accent5" w:themeTint="99"/>
        </w:tcBorders>
      </w:tcPr>
    </w:tblStylePr>
    <w:tblStylePr w:type="nwCell">
      <w:tblPr/>
      <w:tcPr>
        <w:tcBorders>
          <w:bottom w:val="single" w:sz="4" w:space="0" w:color="EEE1E2" w:themeColor="accent5" w:themeTint="99"/>
        </w:tcBorders>
      </w:tcPr>
    </w:tblStylePr>
    <w:tblStylePr w:type="seCell">
      <w:tblPr/>
      <w:tcPr>
        <w:tcBorders>
          <w:top w:val="single" w:sz="4" w:space="0" w:color="EEE1E2" w:themeColor="accent5" w:themeTint="99"/>
        </w:tcBorders>
      </w:tcPr>
    </w:tblStylePr>
    <w:tblStylePr w:type="swCell">
      <w:tblPr/>
      <w:tcPr>
        <w:tcBorders>
          <w:top w:val="single" w:sz="4" w:space="0" w:color="EEE1E2" w:themeColor="accent5" w:themeTint="99"/>
        </w:tcBorders>
      </w:tcPr>
    </w:tblStylePr>
  </w:style>
  <w:style w:type="table" w:styleId="GridTable7Colorful-Accent6">
    <w:name w:val="Grid Table 7 Colorful Accent 6"/>
    <w:basedOn w:val="TableNormal"/>
    <w:uiPriority w:val="52"/>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character" w:customStyle="1" w:styleId="Heading3Char">
    <w:name w:val="Heading 3 Char"/>
    <w:basedOn w:val="DefaultParagraphFont"/>
    <w:link w:val="Heading3"/>
    <w:uiPriority w:val="9"/>
    <w:semiHidden/>
    <w:rsid w:val="00572222"/>
    <w:rPr>
      <w:rFonts w:asciiTheme="majorHAnsi" w:eastAsiaTheme="majorEastAsia" w:hAnsiTheme="majorHAnsi" w:cstheme="majorBidi"/>
      <w:color w:val="121212" w:themeColor="accent1" w:themeShade="7F"/>
      <w:kern w:val="16"/>
      <w:sz w:val="24"/>
      <w:szCs w:val="24"/>
      <w14:ligatures w14:val="standardContextual"/>
      <w14:numForm w14:val="oldStyle"/>
      <w14:numSpacing w14:val="proportional"/>
      <w14:cntxtAlts/>
    </w:rPr>
  </w:style>
  <w:style w:type="character" w:customStyle="1" w:styleId="Heading4Char">
    <w:name w:val="Heading 4 Char"/>
    <w:basedOn w:val="DefaultParagraphFont"/>
    <w:link w:val="Heading4"/>
    <w:uiPriority w:val="9"/>
    <w:semiHidden/>
    <w:rsid w:val="00572222"/>
    <w:rPr>
      <w:rFonts w:asciiTheme="majorHAnsi" w:eastAsiaTheme="majorEastAsia" w:hAnsiTheme="majorHAnsi" w:cstheme="majorBidi"/>
      <w:i/>
      <w:iCs/>
      <w:color w:val="1C1C1C" w:themeColor="accent1" w:themeShade="BF"/>
      <w:kern w:val="16"/>
      <w:sz w:val="22"/>
      <w14:ligatures w14:val="standardContextual"/>
      <w14:numForm w14:val="oldStyle"/>
      <w14:numSpacing w14:val="proportional"/>
      <w14:cntxtAlts/>
    </w:rPr>
  </w:style>
  <w:style w:type="character" w:customStyle="1" w:styleId="Heading5Char">
    <w:name w:val="Heading 5 Char"/>
    <w:basedOn w:val="DefaultParagraphFont"/>
    <w:link w:val="Heading5"/>
    <w:uiPriority w:val="9"/>
    <w:semiHidden/>
    <w:rsid w:val="00572222"/>
    <w:rPr>
      <w:rFonts w:asciiTheme="majorHAnsi" w:eastAsiaTheme="majorEastAsia" w:hAnsiTheme="majorHAnsi" w:cstheme="majorBidi"/>
      <w:color w:val="1C1C1C" w:themeColor="accent1" w:themeShade="BF"/>
      <w:kern w:val="16"/>
      <w:sz w:val="22"/>
      <w14:ligatures w14:val="standardContextual"/>
      <w14:numForm w14:val="oldStyle"/>
      <w14:numSpacing w14:val="proportional"/>
      <w14:cntxtAlts/>
    </w:rPr>
  </w:style>
  <w:style w:type="character" w:customStyle="1" w:styleId="Heading6Char">
    <w:name w:val="Heading 6 Char"/>
    <w:basedOn w:val="DefaultParagraphFont"/>
    <w:link w:val="Heading6"/>
    <w:uiPriority w:val="9"/>
    <w:semiHidden/>
    <w:rsid w:val="00572222"/>
    <w:rPr>
      <w:rFonts w:asciiTheme="majorHAnsi" w:eastAsiaTheme="majorEastAsia" w:hAnsiTheme="majorHAnsi" w:cstheme="majorBidi"/>
      <w:color w:val="121212" w:themeColor="accent1" w:themeShade="7F"/>
      <w:kern w:val="16"/>
      <w:sz w:val="22"/>
      <w14:ligatures w14:val="standardContextual"/>
      <w14:numForm w14:val="oldStyle"/>
      <w14:numSpacing w14:val="proportional"/>
      <w14:cntxtAlts/>
    </w:rPr>
  </w:style>
  <w:style w:type="character" w:customStyle="1" w:styleId="Heading7Char">
    <w:name w:val="Heading 7 Char"/>
    <w:basedOn w:val="DefaultParagraphFont"/>
    <w:link w:val="Heading7"/>
    <w:uiPriority w:val="9"/>
    <w:semiHidden/>
    <w:rsid w:val="00572222"/>
    <w:rPr>
      <w:rFonts w:asciiTheme="majorHAnsi" w:eastAsiaTheme="majorEastAsia" w:hAnsiTheme="majorHAnsi" w:cstheme="majorBidi"/>
      <w:i/>
      <w:iCs/>
      <w:color w:val="121212" w:themeColor="accent1" w:themeShade="7F"/>
      <w:kern w:val="16"/>
      <w:sz w:val="22"/>
      <w14:ligatures w14:val="standardContextual"/>
      <w14:numForm w14:val="oldStyle"/>
      <w14:numSpacing w14:val="proportional"/>
      <w14:cntxtAlts/>
    </w:rPr>
  </w:style>
  <w:style w:type="character" w:customStyle="1" w:styleId="Heading8Char">
    <w:name w:val="Heading 8 Char"/>
    <w:basedOn w:val="DefaultParagraphFont"/>
    <w:link w:val="Heading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Heading9Char">
    <w:name w:val="Heading 9 Char"/>
    <w:basedOn w:val="DefaultParagraphFont"/>
    <w:link w:val="Heading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ym">
    <w:name w:val="HTML Acronym"/>
    <w:basedOn w:val="DefaultParagraphFont"/>
    <w:uiPriority w:val="99"/>
    <w:semiHidden/>
    <w:unhideWhenUsed/>
    <w:rsid w:val="00572222"/>
    <w:rPr>
      <w:sz w:val="22"/>
    </w:rPr>
  </w:style>
  <w:style w:type="paragraph" w:styleId="HTMLAddress">
    <w:name w:val="HTML Address"/>
    <w:basedOn w:val="Normal"/>
    <w:link w:val="HTMLAddressChar"/>
    <w:uiPriority w:val="99"/>
    <w:semiHidden/>
    <w:unhideWhenUsed/>
    <w:rsid w:val="00572222"/>
    <w:pPr>
      <w:spacing w:after="0" w:line="240" w:lineRule="auto"/>
    </w:pPr>
    <w:rPr>
      <w:i/>
      <w:iCs/>
    </w:rPr>
  </w:style>
  <w:style w:type="character" w:customStyle="1" w:styleId="HTMLAddressChar">
    <w:name w:val="HTML Address Char"/>
    <w:basedOn w:val="DefaultParagraphFont"/>
    <w:link w:val="HTMLAddress"/>
    <w:uiPriority w:val="99"/>
    <w:semiHidden/>
    <w:rsid w:val="00572222"/>
    <w:rPr>
      <w:i/>
      <w:iCs/>
      <w:kern w:val="16"/>
      <w:sz w:val="22"/>
      <w14:ligatures w14:val="standardContextual"/>
      <w14:numForm w14:val="oldStyle"/>
      <w14:numSpacing w14:val="proportional"/>
      <w14:cntxtAlts/>
    </w:rPr>
  </w:style>
  <w:style w:type="character" w:styleId="HTMLCite">
    <w:name w:val="HTML Cite"/>
    <w:basedOn w:val="DefaultParagraphFont"/>
    <w:uiPriority w:val="99"/>
    <w:semiHidden/>
    <w:unhideWhenUsed/>
    <w:rsid w:val="00572222"/>
    <w:rPr>
      <w:i/>
      <w:iCs/>
      <w:sz w:val="22"/>
    </w:rPr>
  </w:style>
  <w:style w:type="character" w:styleId="HTMLCode">
    <w:name w:val="HTML Code"/>
    <w:basedOn w:val="DefaultParagraphFont"/>
    <w:uiPriority w:val="99"/>
    <w:semiHidden/>
    <w:unhideWhenUsed/>
    <w:rsid w:val="00572222"/>
    <w:rPr>
      <w:rFonts w:ascii="Consolas" w:hAnsi="Consolas"/>
      <w:sz w:val="22"/>
      <w:szCs w:val="20"/>
    </w:rPr>
  </w:style>
  <w:style w:type="character" w:styleId="HTMLDefinition">
    <w:name w:val="HTML Definition"/>
    <w:basedOn w:val="DefaultParagraphFont"/>
    <w:uiPriority w:val="99"/>
    <w:semiHidden/>
    <w:unhideWhenUsed/>
    <w:rsid w:val="00572222"/>
    <w:rPr>
      <w:i/>
      <w:iCs/>
      <w:sz w:val="22"/>
    </w:rPr>
  </w:style>
  <w:style w:type="character" w:styleId="HTMLKeyboard">
    <w:name w:val="HTML Keyboard"/>
    <w:basedOn w:val="DefaultParagraphFont"/>
    <w:uiPriority w:val="99"/>
    <w:semiHidden/>
    <w:unhideWhenUsed/>
    <w:rsid w:val="00572222"/>
    <w:rPr>
      <w:rFonts w:ascii="Consolas" w:hAnsi="Consolas"/>
      <w:sz w:val="22"/>
      <w:szCs w:val="20"/>
    </w:rPr>
  </w:style>
  <w:style w:type="paragraph" w:styleId="HTMLPreformatted">
    <w:name w:val="HTML Preformatted"/>
    <w:basedOn w:val="Normal"/>
    <w:link w:val="HTMLPreformattedChar"/>
    <w:uiPriority w:val="99"/>
    <w:semiHidden/>
    <w:unhideWhenUsed/>
    <w:rsid w:val="00572222"/>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572222"/>
    <w:rPr>
      <w:rFonts w:ascii="Consolas" w:hAnsi="Consolas"/>
      <w:kern w:val="16"/>
      <w:sz w:val="22"/>
      <w14:ligatures w14:val="standardContextual"/>
      <w14:numForm w14:val="oldStyle"/>
      <w14:numSpacing w14:val="proportional"/>
      <w14:cntxtAlts/>
    </w:rPr>
  </w:style>
  <w:style w:type="character" w:styleId="HTMLSample">
    <w:name w:val="HTML Sample"/>
    <w:basedOn w:val="DefaultParagraphFont"/>
    <w:uiPriority w:val="99"/>
    <w:semiHidden/>
    <w:unhideWhenUsed/>
    <w:rsid w:val="00572222"/>
    <w:rPr>
      <w:rFonts w:ascii="Consolas" w:hAnsi="Consolas"/>
      <w:sz w:val="24"/>
      <w:szCs w:val="24"/>
    </w:rPr>
  </w:style>
  <w:style w:type="character" w:styleId="HTMLTypewriter">
    <w:name w:val="HTML Typewriter"/>
    <w:basedOn w:val="DefaultParagraphFont"/>
    <w:uiPriority w:val="99"/>
    <w:semiHidden/>
    <w:unhideWhenUsed/>
    <w:rsid w:val="00572222"/>
    <w:rPr>
      <w:rFonts w:ascii="Consolas" w:hAnsi="Consolas"/>
      <w:sz w:val="22"/>
      <w:szCs w:val="20"/>
    </w:rPr>
  </w:style>
  <w:style w:type="character" w:styleId="HTMLVariable">
    <w:name w:val="HTML Variable"/>
    <w:basedOn w:val="DefaultParagraphFont"/>
    <w:uiPriority w:val="99"/>
    <w:semiHidden/>
    <w:unhideWhenUsed/>
    <w:rsid w:val="00572222"/>
    <w:rPr>
      <w:i/>
      <w:iCs/>
      <w:sz w:val="22"/>
    </w:rPr>
  </w:style>
  <w:style w:type="character" w:styleId="Hyperlink">
    <w:name w:val="Hyperlink"/>
    <w:basedOn w:val="DefaultParagraphFont"/>
    <w:uiPriority w:val="99"/>
    <w:semiHidden/>
    <w:unhideWhenUsed/>
    <w:rsid w:val="000F51EC"/>
    <w:rPr>
      <w:color w:val="202020" w:themeColor="accent4" w:themeShade="80"/>
      <w:sz w:val="22"/>
      <w:u w:val="single"/>
    </w:rPr>
  </w:style>
  <w:style w:type="paragraph" w:styleId="Index1">
    <w:name w:val="index 1"/>
    <w:basedOn w:val="Normal"/>
    <w:next w:val="Normal"/>
    <w:autoRedefine/>
    <w:uiPriority w:val="99"/>
    <w:semiHidden/>
    <w:unhideWhenUsed/>
    <w:rsid w:val="00572222"/>
    <w:pPr>
      <w:spacing w:after="0" w:line="240" w:lineRule="auto"/>
      <w:ind w:left="200" w:hanging="200"/>
    </w:pPr>
  </w:style>
  <w:style w:type="paragraph" w:styleId="Index2">
    <w:name w:val="index 2"/>
    <w:basedOn w:val="Normal"/>
    <w:next w:val="Normal"/>
    <w:autoRedefine/>
    <w:uiPriority w:val="99"/>
    <w:semiHidden/>
    <w:unhideWhenUsed/>
    <w:rsid w:val="00572222"/>
    <w:pPr>
      <w:spacing w:after="0" w:line="240" w:lineRule="auto"/>
      <w:ind w:left="400" w:hanging="200"/>
    </w:pPr>
  </w:style>
  <w:style w:type="paragraph" w:styleId="Index3">
    <w:name w:val="index 3"/>
    <w:basedOn w:val="Normal"/>
    <w:next w:val="Normal"/>
    <w:autoRedefine/>
    <w:uiPriority w:val="99"/>
    <w:semiHidden/>
    <w:unhideWhenUsed/>
    <w:rsid w:val="00572222"/>
    <w:pPr>
      <w:spacing w:after="0" w:line="240" w:lineRule="auto"/>
      <w:ind w:left="600" w:hanging="200"/>
    </w:pPr>
  </w:style>
  <w:style w:type="paragraph" w:styleId="Index4">
    <w:name w:val="index 4"/>
    <w:basedOn w:val="Normal"/>
    <w:next w:val="Normal"/>
    <w:autoRedefine/>
    <w:uiPriority w:val="99"/>
    <w:semiHidden/>
    <w:unhideWhenUsed/>
    <w:rsid w:val="00572222"/>
    <w:pPr>
      <w:spacing w:after="0" w:line="240" w:lineRule="auto"/>
      <w:ind w:left="800" w:hanging="200"/>
    </w:pPr>
  </w:style>
  <w:style w:type="paragraph" w:styleId="Index5">
    <w:name w:val="index 5"/>
    <w:basedOn w:val="Normal"/>
    <w:next w:val="Normal"/>
    <w:autoRedefine/>
    <w:uiPriority w:val="99"/>
    <w:semiHidden/>
    <w:unhideWhenUsed/>
    <w:rsid w:val="00572222"/>
    <w:pPr>
      <w:spacing w:after="0" w:line="240" w:lineRule="auto"/>
      <w:ind w:left="1000" w:hanging="200"/>
    </w:pPr>
  </w:style>
  <w:style w:type="paragraph" w:styleId="Index6">
    <w:name w:val="index 6"/>
    <w:basedOn w:val="Normal"/>
    <w:next w:val="Normal"/>
    <w:autoRedefine/>
    <w:uiPriority w:val="99"/>
    <w:semiHidden/>
    <w:unhideWhenUsed/>
    <w:rsid w:val="00572222"/>
    <w:pPr>
      <w:spacing w:after="0" w:line="240" w:lineRule="auto"/>
      <w:ind w:left="1200" w:hanging="200"/>
    </w:pPr>
  </w:style>
  <w:style w:type="paragraph" w:styleId="Index7">
    <w:name w:val="index 7"/>
    <w:basedOn w:val="Normal"/>
    <w:next w:val="Normal"/>
    <w:autoRedefine/>
    <w:uiPriority w:val="99"/>
    <w:semiHidden/>
    <w:unhideWhenUsed/>
    <w:rsid w:val="00572222"/>
    <w:pPr>
      <w:spacing w:after="0" w:line="240" w:lineRule="auto"/>
      <w:ind w:left="1400" w:hanging="200"/>
    </w:pPr>
  </w:style>
  <w:style w:type="paragraph" w:styleId="Index8">
    <w:name w:val="index 8"/>
    <w:basedOn w:val="Normal"/>
    <w:next w:val="Normal"/>
    <w:autoRedefine/>
    <w:uiPriority w:val="99"/>
    <w:semiHidden/>
    <w:unhideWhenUsed/>
    <w:rsid w:val="00572222"/>
    <w:pPr>
      <w:spacing w:after="0" w:line="240" w:lineRule="auto"/>
      <w:ind w:left="1600" w:hanging="200"/>
    </w:pPr>
  </w:style>
  <w:style w:type="paragraph" w:styleId="Index9">
    <w:name w:val="index 9"/>
    <w:basedOn w:val="Normal"/>
    <w:next w:val="Normal"/>
    <w:autoRedefine/>
    <w:uiPriority w:val="99"/>
    <w:semiHidden/>
    <w:unhideWhenUsed/>
    <w:rsid w:val="00572222"/>
    <w:pPr>
      <w:spacing w:after="0" w:line="240" w:lineRule="auto"/>
      <w:ind w:left="1800" w:hanging="200"/>
    </w:pPr>
  </w:style>
  <w:style w:type="paragraph" w:styleId="IndexHeading">
    <w:name w:val="index heading"/>
    <w:basedOn w:val="Normal"/>
    <w:next w:val="Index1"/>
    <w:uiPriority w:val="99"/>
    <w:semiHidden/>
    <w:unhideWhenUsed/>
    <w:rsid w:val="00572222"/>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F51EC"/>
    <w:rPr>
      <w:i/>
      <w:iCs/>
      <w:color w:val="1C1C1C" w:themeColor="accent1" w:themeShade="BF"/>
      <w:sz w:val="22"/>
    </w:rPr>
  </w:style>
  <w:style w:type="paragraph" w:styleId="IntenseQuote">
    <w:name w:val="Intense Quote"/>
    <w:basedOn w:val="Normal"/>
    <w:next w:val="Normal"/>
    <w:link w:val="IntenseQuoteChar"/>
    <w:uiPriority w:val="30"/>
    <w:semiHidden/>
    <w:qFormat/>
    <w:rsid w:val="000F51EC"/>
    <w:pPr>
      <w:pBdr>
        <w:top w:val="single" w:sz="4" w:space="10" w:color="262626" w:themeColor="accent1"/>
        <w:bottom w:val="single" w:sz="4" w:space="10" w:color="262626" w:themeColor="accent1"/>
      </w:pBdr>
      <w:spacing w:before="360" w:after="360"/>
      <w:ind w:left="864" w:right="864"/>
      <w:jc w:val="center"/>
    </w:pPr>
    <w:rPr>
      <w:i/>
      <w:iCs/>
      <w:color w:val="1C1C1C" w:themeColor="accent1" w:themeShade="BF"/>
    </w:rPr>
  </w:style>
  <w:style w:type="character" w:customStyle="1" w:styleId="IntenseQuoteChar">
    <w:name w:val="Intense Quote Char"/>
    <w:basedOn w:val="DefaultParagraphFont"/>
    <w:link w:val="IntenseQuote"/>
    <w:uiPriority w:val="30"/>
    <w:semiHidden/>
    <w:rsid w:val="000F51EC"/>
    <w:rPr>
      <w:i/>
      <w:iCs/>
      <w:color w:val="1C1C1C" w:themeColor="accent1" w:themeShade="BF"/>
    </w:rPr>
  </w:style>
  <w:style w:type="character" w:styleId="IntenseReference">
    <w:name w:val="Intense Reference"/>
    <w:basedOn w:val="DefaultParagraphFont"/>
    <w:uiPriority w:val="32"/>
    <w:semiHidden/>
    <w:qFormat/>
    <w:rsid w:val="000F51EC"/>
    <w:rPr>
      <w:b/>
      <w:bCs/>
      <w:caps w:val="0"/>
      <w:smallCaps/>
      <w:color w:val="1C1C1C" w:themeColor="accent1" w:themeShade="BF"/>
      <w:spacing w:val="5"/>
      <w:sz w:val="22"/>
    </w:rPr>
  </w:style>
  <w:style w:type="table" w:styleId="LightGrid">
    <w:name w:val="Light Grid"/>
    <w:basedOn w:val="TableNorma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72222"/>
    <w:pPr>
      <w:spacing w:after="0" w:line="240" w:lineRule="auto"/>
    </w:p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insideH w:val="single" w:sz="8" w:space="0" w:color="262626" w:themeColor="accent1"/>
        <w:insideV w:val="single" w:sz="8" w:space="0" w:color="2626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62626" w:themeColor="accent1"/>
          <w:left w:val="single" w:sz="8" w:space="0" w:color="262626" w:themeColor="accent1"/>
          <w:bottom w:val="single" w:sz="18" w:space="0" w:color="262626" w:themeColor="accent1"/>
          <w:right w:val="single" w:sz="8" w:space="0" w:color="262626" w:themeColor="accent1"/>
          <w:insideH w:val="nil"/>
          <w:insideV w:val="single" w:sz="8" w:space="0" w:color="2626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62626" w:themeColor="accent1"/>
          <w:left w:val="single" w:sz="8" w:space="0" w:color="262626" w:themeColor="accent1"/>
          <w:bottom w:val="single" w:sz="8" w:space="0" w:color="262626" w:themeColor="accent1"/>
          <w:right w:val="single" w:sz="8" w:space="0" w:color="262626" w:themeColor="accent1"/>
          <w:insideH w:val="nil"/>
          <w:insideV w:val="single" w:sz="8" w:space="0" w:color="2626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tcPr>
    </w:tblStylePr>
    <w:tblStylePr w:type="band1Vert">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shd w:val="clear" w:color="auto" w:fill="C9C9C9" w:themeFill="accent1" w:themeFillTint="3F"/>
      </w:tcPr>
    </w:tblStylePr>
    <w:tblStylePr w:type="band1Horz">
      <w:tblPr/>
      <w:tcPr>
        <w:tcBorders>
          <w:top w:val="single" w:sz="8" w:space="0" w:color="262626" w:themeColor="accent1"/>
          <w:left w:val="single" w:sz="8" w:space="0" w:color="262626" w:themeColor="accent1"/>
          <w:bottom w:val="single" w:sz="8" w:space="0" w:color="262626" w:themeColor="accent1"/>
          <w:right w:val="single" w:sz="8" w:space="0" w:color="262626" w:themeColor="accent1"/>
          <w:insideV w:val="single" w:sz="8" w:space="0" w:color="262626" w:themeColor="accent1"/>
        </w:tcBorders>
        <w:shd w:val="clear" w:color="auto" w:fill="C9C9C9" w:themeFill="accent1" w:themeFillTint="3F"/>
      </w:tcPr>
    </w:tblStylePr>
    <w:tblStylePr w:type="band2Horz">
      <w:tblPr/>
      <w:tcPr>
        <w:tcBorders>
          <w:top w:val="single" w:sz="8" w:space="0" w:color="262626" w:themeColor="accent1"/>
          <w:left w:val="single" w:sz="8" w:space="0" w:color="262626" w:themeColor="accent1"/>
          <w:bottom w:val="single" w:sz="8" w:space="0" w:color="262626" w:themeColor="accent1"/>
          <w:right w:val="single" w:sz="8" w:space="0" w:color="262626" w:themeColor="accent1"/>
          <w:insideV w:val="single" w:sz="8" w:space="0" w:color="262626" w:themeColor="accent1"/>
        </w:tcBorders>
      </w:tcPr>
    </w:tblStylePr>
  </w:style>
  <w:style w:type="table" w:styleId="LightGrid-Accent2">
    <w:name w:val="Light Grid Accent 2"/>
    <w:basedOn w:val="TableNormal"/>
    <w:uiPriority w:val="62"/>
    <w:semiHidden/>
    <w:unhideWhenUsed/>
    <w:rsid w:val="00572222"/>
    <w:pPr>
      <w:spacing w:after="0" w:line="240" w:lineRule="auto"/>
    </w:p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insideH w:val="single" w:sz="8" w:space="0" w:color="650707" w:themeColor="accent2"/>
        <w:insideV w:val="single" w:sz="8" w:space="0" w:color="65070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50707" w:themeColor="accent2"/>
          <w:left w:val="single" w:sz="8" w:space="0" w:color="650707" w:themeColor="accent2"/>
          <w:bottom w:val="single" w:sz="18" w:space="0" w:color="650707" w:themeColor="accent2"/>
          <w:right w:val="single" w:sz="8" w:space="0" w:color="650707" w:themeColor="accent2"/>
          <w:insideH w:val="nil"/>
          <w:insideV w:val="single" w:sz="8" w:space="0" w:color="65070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50707" w:themeColor="accent2"/>
          <w:left w:val="single" w:sz="8" w:space="0" w:color="650707" w:themeColor="accent2"/>
          <w:bottom w:val="single" w:sz="8" w:space="0" w:color="650707" w:themeColor="accent2"/>
          <w:right w:val="single" w:sz="8" w:space="0" w:color="650707" w:themeColor="accent2"/>
          <w:insideH w:val="nil"/>
          <w:insideV w:val="single" w:sz="8" w:space="0" w:color="65070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tcPr>
    </w:tblStylePr>
    <w:tblStylePr w:type="band1Vert">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shd w:val="clear" w:color="auto" w:fill="F8A2A2" w:themeFill="accent2" w:themeFillTint="3F"/>
      </w:tcPr>
    </w:tblStylePr>
    <w:tblStylePr w:type="band1Horz">
      <w:tblPr/>
      <w:tcPr>
        <w:tcBorders>
          <w:top w:val="single" w:sz="8" w:space="0" w:color="650707" w:themeColor="accent2"/>
          <w:left w:val="single" w:sz="8" w:space="0" w:color="650707" w:themeColor="accent2"/>
          <w:bottom w:val="single" w:sz="8" w:space="0" w:color="650707" w:themeColor="accent2"/>
          <w:right w:val="single" w:sz="8" w:space="0" w:color="650707" w:themeColor="accent2"/>
          <w:insideV w:val="single" w:sz="8" w:space="0" w:color="650707" w:themeColor="accent2"/>
        </w:tcBorders>
        <w:shd w:val="clear" w:color="auto" w:fill="F8A2A2" w:themeFill="accent2" w:themeFillTint="3F"/>
      </w:tcPr>
    </w:tblStylePr>
    <w:tblStylePr w:type="band2Horz">
      <w:tblPr/>
      <w:tcPr>
        <w:tcBorders>
          <w:top w:val="single" w:sz="8" w:space="0" w:color="650707" w:themeColor="accent2"/>
          <w:left w:val="single" w:sz="8" w:space="0" w:color="650707" w:themeColor="accent2"/>
          <w:bottom w:val="single" w:sz="8" w:space="0" w:color="650707" w:themeColor="accent2"/>
          <w:right w:val="single" w:sz="8" w:space="0" w:color="650707" w:themeColor="accent2"/>
          <w:insideV w:val="single" w:sz="8" w:space="0" w:color="650707" w:themeColor="accent2"/>
        </w:tcBorders>
      </w:tcPr>
    </w:tblStylePr>
  </w:style>
  <w:style w:type="table" w:styleId="LightGrid-Accent3">
    <w:name w:val="Light Grid Accent 3"/>
    <w:basedOn w:val="TableNormal"/>
    <w:uiPriority w:val="62"/>
    <w:semiHidden/>
    <w:unhideWhenUsed/>
    <w:rsid w:val="00572222"/>
    <w:pPr>
      <w:spacing w:after="0" w:line="240" w:lineRule="auto"/>
    </w:p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insideH w:val="single" w:sz="8" w:space="0" w:color="E3E3E3" w:themeColor="accent3"/>
        <w:insideV w:val="single" w:sz="8" w:space="0" w:color="E3E3E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3E3E3" w:themeColor="accent3"/>
          <w:left w:val="single" w:sz="8" w:space="0" w:color="E3E3E3" w:themeColor="accent3"/>
          <w:bottom w:val="single" w:sz="18" w:space="0" w:color="E3E3E3" w:themeColor="accent3"/>
          <w:right w:val="single" w:sz="8" w:space="0" w:color="E3E3E3" w:themeColor="accent3"/>
          <w:insideH w:val="nil"/>
          <w:insideV w:val="single" w:sz="8" w:space="0" w:color="E3E3E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3E3E3" w:themeColor="accent3"/>
          <w:left w:val="single" w:sz="8" w:space="0" w:color="E3E3E3" w:themeColor="accent3"/>
          <w:bottom w:val="single" w:sz="8" w:space="0" w:color="E3E3E3" w:themeColor="accent3"/>
          <w:right w:val="single" w:sz="8" w:space="0" w:color="E3E3E3" w:themeColor="accent3"/>
          <w:insideH w:val="nil"/>
          <w:insideV w:val="single" w:sz="8" w:space="0" w:color="E3E3E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tcPr>
    </w:tblStylePr>
    <w:tblStylePr w:type="band1Vert">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shd w:val="clear" w:color="auto" w:fill="F8F8F8" w:themeFill="accent3" w:themeFillTint="3F"/>
      </w:tcPr>
    </w:tblStylePr>
    <w:tblStylePr w:type="band1Horz">
      <w:tblPr/>
      <w:tcPr>
        <w:tcBorders>
          <w:top w:val="single" w:sz="8" w:space="0" w:color="E3E3E3" w:themeColor="accent3"/>
          <w:left w:val="single" w:sz="8" w:space="0" w:color="E3E3E3" w:themeColor="accent3"/>
          <w:bottom w:val="single" w:sz="8" w:space="0" w:color="E3E3E3" w:themeColor="accent3"/>
          <w:right w:val="single" w:sz="8" w:space="0" w:color="E3E3E3" w:themeColor="accent3"/>
          <w:insideV w:val="single" w:sz="8" w:space="0" w:color="E3E3E3" w:themeColor="accent3"/>
        </w:tcBorders>
        <w:shd w:val="clear" w:color="auto" w:fill="F8F8F8" w:themeFill="accent3" w:themeFillTint="3F"/>
      </w:tcPr>
    </w:tblStylePr>
    <w:tblStylePr w:type="band2Horz">
      <w:tblPr/>
      <w:tcPr>
        <w:tcBorders>
          <w:top w:val="single" w:sz="8" w:space="0" w:color="E3E3E3" w:themeColor="accent3"/>
          <w:left w:val="single" w:sz="8" w:space="0" w:color="E3E3E3" w:themeColor="accent3"/>
          <w:bottom w:val="single" w:sz="8" w:space="0" w:color="E3E3E3" w:themeColor="accent3"/>
          <w:right w:val="single" w:sz="8" w:space="0" w:color="E3E3E3" w:themeColor="accent3"/>
          <w:insideV w:val="single" w:sz="8" w:space="0" w:color="E3E3E3" w:themeColor="accent3"/>
        </w:tcBorders>
      </w:tcPr>
    </w:tblStylePr>
  </w:style>
  <w:style w:type="table" w:styleId="LightGrid-Accent4">
    <w:name w:val="Light Grid Accent 4"/>
    <w:basedOn w:val="TableNormal"/>
    <w:uiPriority w:val="62"/>
    <w:semiHidden/>
    <w:unhideWhenUsed/>
    <w:rsid w:val="00572222"/>
    <w:pPr>
      <w:spacing w:after="0" w:line="240" w:lineRule="auto"/>
    </w:p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insideH w:val="single" w:sz="8" w:space="0" w:color="414141" w:themeColor="accent4"/>
        <w:insideV w:val="single" w:sz="8" w:space="0" w:color="414141"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4141" w:themeColor="accent4"/>
          <w:left w:val="single" w:sz="8" w:space="0" w:color="414141" w:themeColor="accent4"/>
          <w:bottom w:val="single" w:sz="18" w:space="0" w:color="414141" w:themeColor="accent4"/>
          <w:right w:val="single" w:sz="8" w:space="0" w:color="414141" w:themeColor="accent4"/>
          <w:insideH w:val="nil"/>
          <w:insideV w:val="single" w:sz="8" w:space="0" w:color="414141"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4141" w:themeColor="accent4"/>
          <w:left w:val="single" w:sz="8" w:space="0" w:color="414141" w:themeColor="accent4"/>
          <w:bottom w:val="single" w:sz="8" w:space="0" w:color="414141" w:themeColor="accent4"/>
          <w:right w:val="single" w:sz="8" w:space="0" w:color="414141" w:themeColor="accent4"/>
          <w:insideH w:val="nil"/>
          <w:insideV w:val="single" w:sz="8" w:space="0" w:color="414141"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tcPr>
    </w:tblStylePr>
    <w:tblStylePr w:type="band1Vert">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shd w:val="clear" w:color="auto" w:fill="D0D0D0" w:themeFill="accent4" w:themeFillTint="3F"/>
      </w:tcPr>
    </w:tblStylePr>
    <w:tblStylePr w:type="band1Horz">
      <w:tblPr/>
      <w:tcPr>
        <w:tcBorders>
          <w:top w:val="single" w:sz="8" w:space="0" w:color="414141" w:themeColor="accent4"/>
          <w:left w:val="single" w:sz="8" w:space="0" w:color="414141" w:themeColor="accent4"/>
          <w:bottom w:val="single" w:sz="8" w:space="0" w:color="414141" w:themeColor="accent4"/>
          <w:right w:val="single" w:sz="8" w:space="0" w:color="414141" w:themeColor="accent4"/>
          <w:insideV w:val="single" w:sz="8" w:space="0" w:color="414141" w:themeColor="accent4"/>
        </w:tcBorders>
        <w:shd w:val="clear" w:color="auto" w:fill="D0D0D0" w:themeFill="accent4" w:themeFillTint="3F"/>
      </w:tcPr>
    </w:tblStylePr>
    <w:tblStylePr w:type="band2Horz">
      <w:tblPr/>
      <w:tcPr>
        <w:tcBorders>
          <w:top w:val="single" w:sz="8" w:space="0" w:color="414141" w:themeColor="accent4"/>
          <w:left w:val="single" w:sz="8" w:space="0" w:color="414141" w:themeColor="accent4"/>
          <w:bottom w:val="single" w:sz="8" w:space="0" w:color="414141" w:themeColor="accent4"/>
          <w:right w:val="single" w:sz="8" w:space="0" w:color="414141" w:themeColor="accent4"/>
          <w:insideV w:val="single" w:sz="8" w:space="0" w:color="414141" w:themeColor="accent4"/>
        </w:tcBorders>
      </w:tcPr>
    </w:tblStylePr>
  </w:style>
  <w:style w:type="table" w:styleId="LightGrid-Accent5">
    <w:name w:val="Light Grid Accent 5"/>
    <w:basedOn w:val="TableNormal"/>
    <w:uiPriority w:val="62"/>
    <w:semiHidden/>
    <w:unhideWhenUsed/>
    <w:rsid w:val="00572222"/>
    <w:pPr>
      <w:spacing w:after="0" w:line="240" w:lineRule="auto"/>
    </w:p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insideH w:val="single" w:sz="8" w:space="0" w:color="E4CED0" w:themeColor="accent5"/>
        <w:insideV w:val="single" w:sz="8" w:space="0" w:color="E4CED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4CED0" w:themeColor="accent5"/>
          <w:left w:val="single" w:sz="8" w:space="0" w:color="E4CED0" w:themeColor="accent5"/>
          <w:bottom w:val="single" w:sz="18" w:space="0" w:color="E4CED0" w:themeColor="accent5"/>
          <w:right w:val="single" w:sz="8" w:space="0" w:color="E4CED0" w:themeColor="accent5"/>
          <w:insideH w:val="nil"/>
          <w:insideV w:val="single" w:sz="8" w:space="0" w:color="E4CED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4CED0" w:themeColor="accent5"/>
          <w:left w:val="single" w:sz="8" w:space="0" w:color="E4CED0" w:themeColor="accent5"/>
          <w:bottom w:val="single" w:sz="8" w:space="0" w:color="E4CED0" w:themeColor="accent5"/>
          <w:right w:val="single" w:sz="8" w:space="0" w:color="E4CED0" w:themeColor="accent5"/>
          <w:insideH w:val="nil"/>
          <w:insideV w:val="single" w:sz="8" w:space="0" w:color="E4CED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tcPr>
    </w:tblStylePr>
    <w:tblStylePr w:type="band1Vert">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shd w:val="clear" w:color="auto" w:fill="F8F2F3" w:themeFill="accent5" w:themeFillTint="3F"/>
      </w:tcPr>
    </w:tblStylePr>
    <w:tblStylePr w:type="band1Horz">
      <w:tblPr/>
      <w:tcPr>
        <w:tcBorders>
          <w:top w:val="single" w:sz="8" w:space="0" w:color="E4CED0" w:themeColor="accent5"/>
          <w:left w:val="single" w:sz="8" w:space="0" w:color="E4CED0" w:themeColor="accent5"/>
          <w:bottom w:val="single" w:sz="8" w:space="0" w:color="E4CED0" w:themeColor="accent5"/>
          <w:right w:val="single" w:sz="8" w:space="0" w:color="E4CED0" w:themeColor="accent5"/>
          <w:insideV w:val="single" w:sz="8" w:space="0" w:color="E4CED0" w:themeColor="accent5"/>
        </w:tcBorders>
        <w:shd w:val="clear" w:color="auto" w:fill="F8F2F3" w:themeFill="accent5" w:themeFillTint="3F"/>
      </w:tcPr>
    </w:tblStylePr>
    <w:tblStylePr w:type="band2Horz">
      <w:tblPr/>
      <w:tcPr>
        <w:tcBorders>
          <w:top w:val="single" w:sz="8" w:space="0" w:color="E4CED0" w:themeColor="accent5"/>
          <w:left w:val="single" w:sz="8" w:space="0" w:color="E4CED0" w:themeColor="accent5"/>
          <w:bottom w:val="single" w:sz="8" w:space="0" w:color="E4CED0" w:themeColor="accent5"/>
          <w:right w:val="single" w:sz="8" w:space="0" w:color="E4CED0" w:themeColor="accent5"/>
          <w:insideV w:val="single" w:sz="8" w:space="0" w:color="E4CED0" w:themeColor="accent5"/>
        </w:tcBorders>
      </w:tcPr>
    </w:tblStylePr>
  </w:style>
  <w:style w:type="table" w:styleId="LightGrid-Accent6">
    <w:name w:val="Light Grid Accent 6"/>
    <w:basedOn w:val="TableNormal"/>
    <w:uiPriority w:val="62"/>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18" w:space="0" w:color="FFFFFF" w:themeColor="accent6"/>
          <w:right w:val="single" w:sz="8" w:space="0" w:color="FFFFFF" w:themeColor="accent6"/>
          <w:insideH w:val="nil"/>
          <w:insideV w:val="single" w:sz="8" w:space="0" w:color="FFFF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insideH w:val="nil"/>
          <w:insideV w:val="single" w:sz="8" w:space="0" w:color="FFFF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shd w:val="clear" w:color="auto" w:fill="FFFFFF" w:themeFill="accent6" w:themeFillTint="3F"/>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shd w:val="clear" w:color="auto" w:fill="FFFFFF" w:themeFill="accent6" w:themeFillTint="3F"/>
      </w:tcPr>
    </w:tblStylePr>
    <w:tblStylePr w:type="band2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tcPr>
    </w:tblStylePr>
  </w:style>
  <w:style w:type="table" w:styleId="LightList">
    <w:name w:val="Light List"/>
    <w:basedOn w:val="TableNorma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72222"/>
    <w:pPr>
      <w:spacing w:after="0" w:line="240" w:lineRule="auto"/>
    </w:p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tblBorders>
    </w:tblPr>
    <w:tblStylePr w:type="firstRow">
      <w:pPr>
        <w:spacing w:before="0" w:after="0" w:line="240" w:lineRule="auto"/>
      </w:pPr>
      <w:rPr>
        <w:b/>
        <w:bCs/>
        <w:color w:val="FFFFFF" w:themeColor="background1"/>
      </w:rPr>
      <w:tblPr/>
      <w:tcPr>
        <w:shd w:val="clear" w:color="auto" w:fill="262626" w:themeFill="accent1"/>
      </w:tcPr>
    </w:tblStylePr>
    <w:tblStylePr w:type="lastRow">
      <w:pPr>
        <w:spacing w:before="0" w:after="0" w:line="240" w:lineRule="auto"/>
      </w:pPr>
      <w:rPr>
        <w:b/>
        <w:bCs/>
      </w:rPr>
      <w:tblPr/>
      <w:tcPr>
        <w:tcBorders>
          <w:top w:val="double" w:sz="6" w:space="0" w:color="262626" w:themeColor="accent1"/>
          <w:left w:val="single" w:sz="8" w:space="0" w:color="262626" w:themeColor="accent1"/>
          <w:bottom w:val="single" w:sz="8" w:space="0" w:color="262626" w:themeColor="accent1"/>
          <w:right w:val="single" w:sz="8" w:space="0" w:color="262626" w:themeColor="accent1"/>
        </w:tcBorders>
      </w:tcPr>
    </w:tblStylePr>
    <w:tblStylePr w:type="firstCol">
      <w:rPr>
        <w:b/>
        <w:bCs/>
      </w:rPr>
    </w:tblStylePr>
    <w:tblStylePr w:type="lastCol">
      <w:rPr>
        <w:b/>
        <w:bCs/>
      </w:rPr>
    </w:tblStylePr>
    <w:tblStylePr w:type="band1Vert">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tcPr>
    </w:tblStylePr>
    <w:tblStylePr w:type="band1Horz">
      <w:tblPr/>
      <w:tcPr>
        <w:tcBorders>
          <w:top w:val="single" w:sz="8" w:space="0" w:color="262626" w:themeColor="accent1"/>
          <w:left w:val="single" w:sz="8" w:space="0" w:color="262626" w:themeColor="accent1"/>
          <w:bottom w:val="single" w:sz="8" w:space="0" w:color="262626" w:themeColor="accent1"/>
          <w:right w:val="single" w:sz="8" w:space="0" w:color="262626" w:themeColor="accent1"/>
        </w:tcBorders>
      </w:tcPr>
    </w:tblStylePr>
  </w:style>
  <w:style w:type="table" w:styleId="LightList-Accent2">
    <w:name w:val="Light List Accent 2"/>
    <w:basedOn w:val="TableNormal"/>
    <w:uiPriority w:val="61"/>
    <w:semiHidden/>
    <w:unhideWhenUsed/>
    <w:rsid w:val="00572222"/>
    <w:pPr>
      <w:spacing w:after="0" w:line="240" w:lineRule="auto"/>
    </w:p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tblBorders>
    </w:tblPr>
    <w:tblStylePr w:type="firstRow">
      <w:pPr>
        <w:spacing w:before="0" w:after="0" w:line="240" w:lineRule="auto"/>
      </w:pPr>
      <w:rPr>
        <w:b/>
        <w:bCs/>
        <w:color w:val="FFFFFF" w:themeColor="background1"/>
      </w:rPr>
      <w:tblPr/>
      <w:tcPr>
        <w:shd w:val="clear" w:color="auto" w:fill="650707" w:themeFill="accent2"/>
      </w:tcPr>
    </w:tblStylePr>
    <w:tblStylePr w:type="lastRow">
      <w:pPr>
        <w:spacing w:before="0" w:after="0" w:line="240" w:lineRule="auto"/>
      </w:pPr>
      <w:rPr>
        <w:b/>
        <w:bCs/>
      </w:rPr>
      <w:tblPr/>
      <w:tcPr>
        <w:tcBorders>
          <w:top w:val="double" w:sz="6" w:space="0" w:color="650707" w:themeColor="accent2"/>
          <w:left w:val="single" w:sz="8" w:space="0" w:color="650707" w:themeColor="accent2"/>
          <w:bottom w:val="single" w:sz="8" w:space="0" w:color="650707" w:themeColor="accent2"/>
          <w:right w:val="single" w:sz="8" w:space="0" w:color="650707" w:themeColor="accent2"/>
        </w:tcBorders>
      </w:tcPr>
    </w:tblStylePr>
    <w:tblStylePr w:type="firstCol">
      <w:rPr>
        <w:b/>
        <w:bCs/>
      </w:rPr>
    </w:tblStylePr>
    <w:tblStylePr w:type="lastCol">
      <w:rPr>
        <w:b/>
        <w:bCs/>
      </w:rPr>
    </w:tblStylePr>
    <w:tblStylePr w:type="band1Vert">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tcPr>
    </w:tblStylePr>
    <w:tblStylePr w:type="band1Horz">
      <w:tblPr/>
      <w:tcPr>
        <w:tcBorders>
          <w:top w:val="single" w:sz="8" w:space="0" w:color="650707" w:themeColor="accent2"/>
          <w:left w:val="single" w:sz="8" w:space="0" w:color="650707" w:themeColor="accent2"/>
          <w:bottom w:val="single" w:sz="8" w:space="0" w:color="650707" w:themeColor="accent2"/>
          <w:right w:val="single" w:sz="8" w:space="0" w:color="650707" w:themeColor="accent2"/>
        </w:tcBorders>
      </w:tcPr>
    </w:tblStylePr>
  </w:style>
  <w:style w:type="table" w:styleId="LightList-Accent3">
    <w:name w:val="Light List Accent 3"/>
    <w:basedOn w:val="TableNormal"/>
    <w:uiPriority w:val="61"/>
    <w:semiHidden/>
    <w:unhideWhenUsed/>
    <w:rsid w:val="00572222"/>
    <w:pPr>
      <w:spacing w:after="0" w:line="240" w:lineRule="auto"/>
    </w:p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tblBorders>
    </w:tblPr>
    <w:tblStylePr w:type="firstRow">
      <w:pPr>
        <w:spacing w:before="0" w:after="0" w:line="240" w:lineRule="auto"/>
      </w:pPr>
      <w:rPr>
        <w:b/>
        <w:bCs/>
        <w:color w:val="FFFFFF" w:themeColor="background1"/>
      </w:rPr>
      <w:tblPr/>
      <w:tcPr>
        <w:shd w:val="clear" w:color="auto" w:fill="E3E3E3" w:themeFill="accent3"/>
      </w:tcPr>
    </w:tblStylePr>
    <w:tblStylePr w:type="lastRow">
      <w:pPr>
        <w:spacing w:before="0" w:after="0" w:line="240" w:lineRule="auto"/>
      </w:pPr>
      <w:rPr>
        <w:b/>
        <w:bCs/>
      </w:rPr>
      <w:tblPr/>
      <w:tcPr>
        <w:tcBorders>
          <w:top w:val="double" w:sz="6" w:space="0" w:color="E3E3E3" w:themeColor="accent3"/>
          <w:left w:val="single" w:sz="8" w:space="0" w:color="E3E3E3" w:themeColor="accent3"/>
          <w:bottom w:val="single" w:sz="8" w:space="0" w:color="E3E3E3" w:themeColor="accent3"/>
          <w:right w:val="single" w:sz="8" w:space="0" w:color="E3E3E3" w:themeColor="accent3"/>
        </w:tcBorders>
      </w:tcPr>
    </w:tblStylePr>
    <w:tblStylePr w:type="firstCol">
      <w:rPr>
        <w:b/>
        <w:bCs/>
      </w:rPr>
    </w:tblStylePr>
    <w:tblStylePr w:type="lastCol">
      <w:rPr>
        <w:b/>
        <w:bCs/>
      </w:rPr>
    </w:tblStylePr>
    <w:tblStylePr w:type="band1Vert">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tcPr>
    </w:tblStylePr>
    <w:tblStylePr w:type="band1Horz">
      <w:tblPr/>
      <w:tcPr>
        <w:tcBorders>
          <w:top w:val="single" w:sz="8" w:space="0" w:color="E3E3E3" w:themeColor="accent3"/>
          <w:left w:val="single" w:sz="8" w:space="0" w:color="E3E3E3" w:themeColor="accent3"/>
          <w:bottom w:val="single" w:sz="8" w:space="0" w:color="E3E3E3" w:themeColor="accent3"/>
          <w:right w:val="single" w:sz="8" w:space="0" w:color="E3E3E3" w:themeColor="accent3"/>
        </w:tcBorders>
      </w:tcPr>
    </w:tblStylePr>
  </w:style>
  <w:style w:type="table" w:styleId="LightList-Accent4">
    <w:name w:val="Light List Accent 4"/>
    <w:basedOn w:val="TableNormal"/>
    <w:uiPriority w:val="61"/>
    <w:semiHidden/>
    <w:unhideWhenUsed/>
    <w:rsid w:val="00572222"/>
    <w:pPr>
      <w:spacing w:after="0" w:line="240" w:lineRule="auto"/>
    </w:p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tblBorders>
    </w:tblPr>
    <w:tblStylePr w:type="firstRow">
      <w:pPr>
        <w:spacing w:before="0" w:after="0" w:line="240" w:lineRule="auto"/>
      </w:pPr>
      <w:rPr>
        <w:b/>
        <w:bCs/>
        <w:color w:val="FFFFFF" w:themeColor="background1"/>
      </w:rPr>
      <w:tblPr/>
      <w:tcPr>
        <w:shd w:val="clear" w:color="auto" w:fill="414141" w:themeFill="accent4"/>
      </w:tcPr>
    </w:tblStylePr>
    <w:tblStylePr w:type="lastRow">
      <w:pPr>
        <w:spacing w:before="0" w:after="0" w:line="240" w:lineRule="auto"/>
      </w:pPr>
      <w:rPr>
        <w:b/>
        <w:bCs/>
      </w:rPr>
      <w:tblPr/>
      <w:tcPr>
        <w:tcBorders>
          <w:top w:val="double" w:sz="6" w:space="0" w:color="414141" w:themeColor="accent4"/>
          <w:left w:val="single" w:sz="8" w:space="0" w:color="414141" w:themeColor="accent4"/>
          <w:bottom w:val="single" w:sz="8" w:space="0" w:color="414141" w:themeColor="accent4"/>
          <w:right w:val="single" w:sz="8" w:space="0" w:color="414141" w:themeColor="accent4"/>
        </w:tcBorders>
      </w:tcPr>
    </w:tblStylePr>
    <w:tblStylePr w:type="firstCol">
      <w:rPr>
        <w:b/>
        <w:bCs/>
      </w:rPr>
    </w:tblStylePr>
    <w:tblStylePr w:type="lastCol">
      <w:rPr>
        <w:b/>
        <w:bCs/>
      </w:rPr>
    </w:tblStylePr>
    <w:tblStylePr w:type="band1Vert">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tcPr>
    </w:tblStylePr>
    <w:tblStylePr w:type="band1Horz">
      <w:tblPr/>
      <w:tcPr>
        <w:tcBorders>
          <w:top w:val="single" w:sz="8" w:space="0" w:color="414141" w:themeColor="accent4"/>
          <w:left w:val="single" w:sz="8" w:space="0" w:color="414141" w:themeColor="accent4"/>
          <w:bottom w:val="single" w:sz="8" w:space="0" w:color="414141" w:themeColor="accent4"/>
          <w:right w:val="single" w:sz="8" w:space="0" w:color="414141" w:themeColor="accent4"/>
        </w:tcBorders>
      </w:tcPr>
    </w:tblStylePr>
  </w:style>
  <w:style w:type="table" w:styleId="LightList-Accent5">
    <w:name w:val="Light List Accent 5"/>
    <w:basedOn w:val="TableNormal"/>
    <w:uiPriority w:val="61"/>
    <w:semiHidden/>
    <w:unhideWhenUsed/>
    <w:rsid w:val="00572222"/>
    <w:pPr>
      <w:spacing w:after="0" w:line="240" w:lineRule="auto"/>
    </w:p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tblBorders>
    </w:tblPr>
    <w:tblStylePr w:type="firstRow">
      <w:pPr>
        <w:spacing w:before="0" w:after="0" w:line="240" w:lineRule="auto"/>
      </w:pPr>
      <w:rPr>
        <w:b/>
        <w:bCs/>
        <w:color w:val="FFFFFF" w:themeColor="background1"/>
      </w:rPr>
      <w:tblPr/>
      <w:tcPr>
        <w:shd w:val="clear" w:color="auto" w:fill="E4CED0" w:themeFill="accent5"/>
      </w:tcPr>
    </w:tblStylePr>
    <w:tblStylePr w:type="lastRow">
      <w:pPr>
        <w:spacing w:before="0" w:after="0" w:line="240" w:lineRule="auto"/>
      </w:pPr>
      <w:rPr>
        <w:b/>
        <w:bCs/>
      </w:rPr>
      <w:tblPr/>
      <w:tcPr>
        <w:tcBorders>
          <w:top w:val="double" w:sz="6" w:space="0" w:color="E4CED0" w:themeColor="accent5"/>
          <w:left w:val="single" w:sz="8" w:space="0" w:color="E4CED0" w:themeColor="accent5"/>
          <w:bottom w:val="single" w:sz="8" w:space="0" w:color="E4CED0" w:themeColor="accent5"/>
          <w:right w:val="single" w:sz="8" w:space="0" w:color="E4CED0" w:themeColor="accent5"/>
        </w:tcBorders>
      </w:tcPr>
    </w:tblStylePr>
    <w:tblStylePr w:type="firstCol">
      <w:rPr>
        <w:b/>
        <w:bCs/>
      </w:rPr>
    </w:tblStylePr>
    <w:tblStylePr w:type="lastCol">
      <w:rPr>
        <w:b/>
        <w:bCs/>
      </w:rPr>
    </w:tblStylePr>
    <w:tblStylePr w:type="band1Vert">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tcPr>
    </w:tblStylePr>
    <w:tblStylePr w:type="band1Horz">
      <w:tblPr/>
      <w:tcPr>
        <w:tcBorders>
          <w:top w:val="single" w:sz="8" w:space="0" w:color="E4CED0" w:themeColor="accent5"/>
          <w:left w:val="single" w:sz="8" w:space="0" w:color="E4CED0" w:themeColor="accent5"/>
          <w:bottom w:val="single" w:sz="8" w:space="0" w:color="E4CED0" w:themeColor="accent5"/>
          <w:right w:val="single" w:sz="8" w:space="0" w:color="E4CED0" w:themeColor="accent5"/>
        </w:tcBorders>
      </w:tcPr>
    </w:tblStylePr>
  </w:style>
  <w:style w:type="table" w:styleId="LightList-Accent6">
    <w:name w:val="Light List Accent 6"/>
    <w:basedOn w:val="TableNormal"/>
    <w:uiPriority w:val="61"/>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pPr>
        <w:spacing w:before="0" w:after="0" w:line="240" w:lineRule="auto"/>
      </w:pPr>
      <w:rPr>
        <w:b/>
        <w:bCs/>
        <w:color w:val="FFFFFF" w:themeColor="background1"/>
      </w:rPr>
      <w:tblPr/>
      <w:tcPr>
        <w:shd w:val="clear" w:color="auto" w:fill="FFFFFF" w:themeFill="accent6"/>
      </w:tcPr>
    </w:tblStylePr>
    <w:tblStylePr w:type="lastRow">
      <w:pPr>
        <w:spacing w:before="0" w:after="0" w:line="240" w:lineRule="auto"/>
      </w:pPr>
      <w:rPr>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tcBorders>
      </w:tcPr>
    </w:tblStylePr>
    <w:tblStylePr w:type="firstCol">
      <w:rPr>
        <w:b/>
        <w:bCs/>
      </w:rPr>
    </w:tblStylePr>
    <w:tblStylePr w:type="lastCol">
      <w:rPr>
        <w:b/>
        <w:bCs/>
      </w:r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style>
  <w:style w:type="table" w:styleId="LightShading">
    <w:name w:val="Light Shading"/>
    <w:basedOn w:val="TableNorma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72222"/>
    <w:pPr>
      <w:spacing w:after="0" w:line="240" w:lineRule="auto"/>
    </w:pPr>
    <w:rPr>
      <w:color w:val="1C1C1C" w:themeColor="accent1" w:themeShade="BF"/>
    </w:rPr>
    <w:tblPr>
      <w:tblStyleRowBandSize w:val="1"/>
      <w:tblStyleColBandSize w:val="1"/>
      <w:tblBorders>
        <w:top w:val="single" w:sz="8" w:space="0" w:color="262626" w:themeColor="accent1"/>
        <w:bottom w:val="single" w:sz="8" w:space="0" w:color="262626" w:themeColor="accent1"/>
      </w:tblBorders>
    </w:tblPr>
    <w:tblStylePr w:type="firstRow">
      <w:pPr>
        <w:spacing w:before="0" w:after="0" w:line="240" w:lineRule="auto"/>
      </w:pPr>
      <w:rPr>
        <w:b/>
        <w:bCs/>
      </w:rPr>
      <w:tblPr/>
      <w:tcPr>
        <w:tcBorders>
          <w:top w:val="single" w:sz="8" w:space="0" w:color="262626" w:themeColor="accent1"/>
          <w:left w:val="nil"/>
          <w:bottom w:val="single" w:sz="8" w:space="0" w:color="262626" w:themeColor="accent1"/>
          <w:right w:val="nil"/>
          <w:insideH w:val="nil"/>
          <w:insideV w:val="nil"/>
        </w:tcBorders>
      </w:tcPr>
    </w:tblStylePr>
    <w:tblStylePr w:type="lastRow">
      <w:pPr>
        <w:spacing w:before="0" w:after="0" w:line="240" w:lineRule="auto"/>
      </w:pPr>
      <w:rPr>
        <w:b/>
        <w:bCs/>
      </w:rPr>
      <w:tblPr/>
      <w:tcPr>
        <w:tcBorders>
          <w:top w:val="single" w:sz="8" w:space="0" w:color="262626" w:themeColor="accent1"/>
          <w:left w:val="nil"/>
          <w:bottom w:val="single" w:sz="8" w:space="0" w:color="2626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C9C9" w:themeFill="accent1" w:themeFillTint="3F"/>
      </w:tcPr>
    </w:tblStylePr>
    <w:tblStylePr w:type="band1Horz">
      <w:tblPr/>
      <w:tcPr>
        <w:tcBorders>
          <w:left w:val="nil"/>
          <w:right w:val="nil"/>
          <w:insideH w:val="nil"/>
          <w:insideV w:val="nil"/>
        </w:tcBorders>
        <w:shd w:val="clear" w:color="auto" w:fill="C9C9C9" w:themeFill="accent1" w:themeFillTint="3F"/>
      </w:tcPr>
    </w:tblStylePr>
  </w:style>
  <w:style w:type="table" w:styleId="LightShading-Accent2">
    <w:name w:val="Light Shading Accent 2"/>
    <w:basedOn w:val="TableNormal"/>
    <w:uiPriority w:val="60"/>
    <w:semiHidden/>
    <w:unhideWhenUsed/>
    <w:rsid w:val="00572222"/>
    <w:pPr>
      <w:spacing w:after="0" w:line="240" w:lineRule="auto"/>
    </w:pPr>
    <w:rPr>
      <w:color w:val="4B0505" w:themeColor="accent2" w:themeShade="BF"/>
    </w:rPr>
    <w:tblPr>
      <w:tblStyleRowBandSize w:val="1"/>
      <w:tblStyleColBandSize w:val="1"/>
      <w:tblBorders>
        <w:top w:val="single" w:sz="8" w:space="0" w:color="650707" w:themeColor="accent2"/>
        <w:bottom w:val="single" w:sz="8" w:space="0" w:color="650707" w:themeColor="accent2"/>
      </w:tblBorders>
    </w:tblPr>
    <w:tblStylePr w:type="firstRow">
      <w:pPr>
        <w:spacing w:before="0" w:after="0" w:line="240" w:lineRule="auto"/>
      </w:pPr>
      <w:rPr>
        <w:b/>
        <w:bCs/>
      </w:rPr>
      <w:tblPr/>
      <w:tcPr>
        <w:tcBorders>
          <w:top w:val="single" w:sz="8" w:space="0" w:color="650707" w:themeColor="accent2"/>
          <w:left w:val="nil"/>
          <w:bottom w:val="single" w:sz="8" w:space="0" w:color="650707" w:themeColor="accent2"/>
          <w:right w:val="nil"/>
          <w:insideH w:val="nil"/>
          <w:insideV w:val="nil"/>
        </w:tcBorders>
      </w:tcPr>
    </w:tblStylePr>
    <w:tblStylePr w:type="lastRow">
      <w:pPr>
        <w:spacing w:before="0" w:after="0" w:line="240" w:lineRule="auto"/>
      </w:pPr>
      <w:rPr>
        <w:b/>
        <w:bCs/>
      </w:rPr>
      <w:tblPr/>
      <w:tcPr>
        <w:tcBorders>
          <w:top w:val="single" w:sz="8" w:space="0" w:color="650707" w:themeColor="accent2"/>
          <w:left w:val="nil"/>
          <w:bottom w:val="single" w:sz="8" w:space="0" w:color="65070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A2A2" w:themeFill="accent2" w:themeFillTint="3F"/>
      </w:tcPr>
    </w:tblStylePr>
    <w:tblStylePr w:type="band1Horz">
      <w:tblPr/>
      <w:tcPr>
        <w:tcBorders>
          <w:left w:val="nil"/>
          <w:right w:val="nil"/>
          <w:insideH w:val="nil"/>
          <w:insideV w:val="nil"/>
        </w:tcBorders>
        <w:shd w:val="clear" w:color="auto" w:fill="F8A2A2" w:themeFill="accent2" w:themeFillTint="3F"/>
      </w:tcPr>
    </w:tblStylePr>
  </w:style>
  <w:style w:type="table" w:styleId="LightShading-Accent3">
    <w:name w:val="Light Shading Accent 3"/>
    <w:basedOn w:val="TableNormal"/>
    <w:uiPriority w:val="60"/>
    <w:semiHidden/>
    <w:unhideWhenUsed/>
    <w:rsid w:val="00572222"/>
    <w:pPr>
      <w:spacing w:after="0" w:line="240" w:lineRule="auto"/>
    </w:pPr>
    <w:rPr>
      <w:color w:val="AAAAAA" w:themeColor="accent3" w:themeShade="BF"/>
    </w:rPr>
    <w:tblPr>
      <w:tblStyleRowBandSize w:val="1"/>
      <w:tblStyleColBandSize w:val="1"/>
      <w:tblBorders>
        <w:top w:val="single" w:sz="8" w:space="0" w:color="E3E3E3" w:themeColor="accent3"/>
        <w:bottom w:val="single" w:sz="8" w:space="0" w:color="E3E3E3" w:themeColor="accent3"/>
      </w:tblBorders>
    </w:tblPr>
    <w:tblStylePr w:type="firstRow">
      <w:pPr>
        <w:spacing w:before="0" w:after="0" w:line="240" w:lineRule="auto"/>
      </w:pPr>
      <w:rPr>
        <w:b/>
        <w:bCs/>
      </w:rPr>
      <w:tblPr/>
      <w:tcPr>
        <w:tcBorders>
          <w:top w:val="single" w:sz="8" w:space="0" w:color="E3E3E3" w:themeColor="accent3"/>
          <w:left w:val="nil"/>
          <w:bottom w:val="single" w:sz="8" w:space="0" w:color="E3E3E3" w:themeColor="accent3"/>
          <w:right w:val="nil"/>
          <w:insideH w:val="nil"/>
          <w:insideV w:val="nil"/>
        </w:tcBorders>
      </w:tcPr>
    </w:tblStylePr>
    <w:tblStylePr w:type="lastRow">
      <w:pPr>
        <w:spacing w:before="0" w:after="0" w:line="240" w:lineRule="auto"/>
      </w:pPr>
      <w:rPr>
        <w:b/>
        <w:bCs/>
      </w:rPr>
      <w:tblPr/>
      <w:tcPr>
        <w:tcBorders>
          <w:top w:val="single" w:sz="8" w:space="0" w:color="E3E3E3" w:themeColor="accent3"/>
          <w:left w:val="nil"/>
          <w:bottom w:val="single" w:sz="8" w:space="0" w:color="E3E3E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left w:val="nil"/>
          <w:right w:val="nil"/>
          <w:insideH w:val="nil"/>
          <w:insideV w:val="nil"/>
        </w:tcBorders>
        <w:shd w:val="clear" w:color="auto" w:fill="F8F8F8" w:themeFill="accent3" w:themeFillTint="3F"/>
      </w:tcPr>
    </w:tblStylePr>
  </w:style>
  <w:style w:type="table" w:styleId="LightShading-Accent4">
    <w:name w:val="Light Shading Accent 4"/>
    <w:basedOn w:val="TableNormal"/>
    <w:uiPriority w:val="60"/>
    <w:semiHidden/>
    <w:unhideWhenUsed/>
    <w:rsid w:val="00572222"/>
    <w:pPr>
      <w:spacing w:after="0" w:line="240" w:lineRule="auto"/>
    </w:pPr>
    <w:rPr>
      <w:color w:val="303030" w:themeColor="accent4" w:themeShade="BF"/>
    </w:rPr>
    <w:tblPr>
      <w:tblStyleRowBandSize w:val="1"/>
      <w:tblStyleColBandSize w:val="1"/>
      <w:tblBorders>
        <w:top w:val="single" w:sz="8" w:space="0" w:color="414141" w:themeColor="accent4"/>
        <w:bottom w:val="single" w:sz="8" w:space="0" w:color="414141" w:themeColor="accent4"/>
      </w:tblBorders>
    </w:tblPr>
    <w:tblStylePr w:type="firstRow">
      <w:pPr>
        <w:spacing w:before="0" w:after="0" w:line="240" w:lineRule="auto"/>
      </w:pPr>
      <w:rPr>
        <w:b/>
        <w:bCs/>
      </w:rPr>
      <w:tblPr/>
      <w:tcPr>
        <w:tcBorders>
          <w:top w:val="single" w:sz="8" w:space="0" w:color="414141" w:themeColor="accent4"/>
          <w:left w:val="nil"/>
          <w:bottom w:val="single" w:sz="8" w:space="0" w:color="414141" w:themeColor="accent4"/>
          <w:right w:val="nil"/>
          <w:insideH w:val="nil"/>
          <w:insideV w:val="nil"/>
        </w:tcBorders>
      </w:tcPr>
    </w:tblStylePr>
    <w:tblStylePr w:type="lastRow">
      <w:pPr>
        <w:spacing w:before="0" w:after="0" w:line="240" w:lineRule="auto"/>
      </w:pPr>
      <w:rPr>
        <w:b/>
        <w:bCs/>
      </w:rPr>
      <w:tblPr/>
      <w:tcPr>
        <w:tcBorders>
          <w:top w:val="single" w:sz="8" w:space="0" w:color="414141" w:themeColor="accent4"/>
          <w:left w:val="nil"/>
          <w:bottom w:val="single" w:sz="8" w:space="0" w:color="414141"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0D0" w:themeFill="accent4" w:themeFillTint="3F"/>
      </w:tcPr>
    </w:tblStylePr>
    <w:tblStylePr w:type="band1Horz">
      <w:tblPr/>
      <w:tcPr>
        <w:tcBorders>
          <w:left w:val="nil"/>
          <w:right w:val="nil"/>
          <w:insideH w:val="nil"/>
          <w:insideV w:val="nil"/>
        </w:tcBorders>
        <w:shd w:val="clear" w:color="auto" w:fill="D0D0D0" w:themeFill="accent4" w:themeFillTint="3F"/>
      </w:tcPr>
    </w:tblStylePr>
  </w:style>
  <w:style w:type="table" w:styleId="LightShading-Accent5">
    <w:name w:val="Light Shading Accent 5"/>
    <w:basedOn w:val="TableNormal"/>
    <w:uiPriority w:val="60"/>
    <w:semiHidden/>
    <w:unhideWhenUsed/>
    <w:rsid w:val="00572222"/>
    <w:pPr>
      <w:spacing w:after="0" w:line="240" w:lineRule="auto"/>
    </w:pPr>
    <w:rPr>
      <w:color w:val="BD878C" w:themeColor="accent5" w:themeShade="BF"/>
    </w:rPr>
    <w:tblPr>
      <w:tblStyleRowBandSize w:val="1"/>
      <w:tblStyleColBandSize w:val="1"/>
      <w:tblBorders>
        <w:top w:val="single" w:sz="8" w:space="0" w:color="E4CED0" w:themeColor="accent5"/>
        <w:bottom w:val="single" w:sz="8" w:space="0" w:color="E4CED0" w:themeColor="accent5"/>
      </w:tblBorders>
    </w:tblPr>
    <w:tblStylePr w:type="firstRow">
      <w:pPr>
        <w:spacing w:before="0" w:after="0" w:line="240" w:lineRule="auto"/>
      </w:pPr>
      <w:rPr>
        <w:b/>
        <w:bCs/>
      </w:rPr>
      <w:tblPr/>
      <w:tcPr>
        <w:tcBorders>
          <w:top w:val="single" w:sz="8" w:space="0" w:color="E4CED0" w:themeColor="accent5"/>
          <w:left w:val="nil"/>
          <w:bottom w:val="single" w:sz="8" w:space="0" w:color="E4CED0" w:themeColor="accent5"/>
          <w:right w:val="nil"/>
          <w:insideH w:val="nil"/>
          <w:insideV w:val="nil"/>
        </w:tcBorders>
      </w:tcPr>
    </w:tblStylePr>
    <w:tblStylePr w:type="lastRow">
      <w:pPr>
        <w:spacing w:before="0" w:after="0" w:line="240" w:lineRule="auto"/>
      </w:pPr>
      <w:rPr>
        <w:b/>
        <w:bCs/>
      </w:rPr>
      <w:tblPr/>
      <w:tcPr>
        <w:tcBorders>
          <w:top w:val="single" w:sz="8" w:space="0" w:color="E4CED0" w:themeColor="accent5"/>
          <w:left w:val="nil"/>
          <w:bottom w:val="single" w:sz="8" w:space="0" w:color="E4CED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F2F3" w:themeFill="accent5" w:themeFillTint="3F"/>
      </w:tcPr>
    </w:tblStylePr>
    <w:tblStylePr w:type="band1Horz">
      <w:tblPr/>
      <w:tcPr>
        <w:tcBorders>
          <w:left w:val="nil"/>
          <w:right w:val="nil"/>
          <w:insideH w:val="nil"/>
          <w:insideV w:val="nil"/>
        </w:tcBorders>
        <w:shd w:val="clear" w:color="auto" w:fill="F8F2F3" w:themeFill="accent5" w:themeFillTint="3F"/>
      </w:tcPr>
    </w:tblStylePr>
  </w:style>
  <w:style w:type="table" w:styleId="LightShading-Accent6">
    <w:name w:val="Light Shading Accent 6"/>
    <w:basedOn w:val="TableNormal"/>
    <w:uiPriority w:val="60"/>
    <w:semiHidden/>
    <w:unhideWhenUsed/>
    <w:rsid w:val="00572222"/>
    <w:pPr>
      <w:spacing w:after="0" w:line="240" w:lineRule="auto"/>
    </w:pPr>
    <w:rPr>
      <w:color w:val="BFBFBF" w:themeColor="accent6" w:themeShade="BF"/>
    </w:rPr>
    <w:tblPr>
      <w:tblStyleRowBandSize w:val="1"/>
      <w:tblStyleColBandSize w:val="1"/>
      <w:tblBorders>
        <w:top w:val="single" w:sz="8" w:space="0" w:color="FFFFFF" w:themeColor="accent6"/>
        <w:bottom w:val="single" w:sz="8" w:space="0" w:color="FFFFFF" w:themeColor="accent6"/>
      </w:tblBorders>
    </w:tblPr>
    <w:tblStylePr w:type="fir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la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left w:val="nil"/>
          <w:right w:val="nil"/>
          <w:insideH w:val="nil"/>
          <w:insideV w:val="nil"/>
        </w:tcBorders>
        <w:shd w:val="clear" w:color="auto" w:fill="FFFFFF" w:themeFill="accent6" w:themeFillTint="3F"/>
      </w:tcPr>
    </w:tblStylePr>
  </w:style>
  <w:style w:type="character" w:styleId="LineNumber">
    <w:name w:val="line number"/>
    <w:basedOn w:val="DefaultParagraphFont"/>
    <w:uiPriority w:val="99"/>
    <w:semiHidden/>
    <w:unhideWhenUsed/>
    <w:rsid w:val="00572222"/>
    <w:rPr>
      <w:sz w:val="22"/>
    </w:rPr>
  </w:style>
  <w:style w:type="paragraph" w:styleId="List">
    <w:name w:val="List"/>
    <w:basedOn w:val="Normal"/>
    <w:uiPriority w:val="99"/>
    <w:semiHidden/>
    <w:unhideWhenUsed/>
    <w:rsid w:val="00572222"/>
    <w:pPr>
      <w:ind w:left="360" w:hanging="360"/>
      <w:contextualSpacing/>
    </w:pPr>
  </w:style>
  <w:style w:type="paragraph" w:styleId="List2">
    <w:name w:val="List 2"/>
    <w:basedOn w:val="Normal"/>
    <w:uiPriority w:val="99"/>
    <w:semiHidden/>
    <w:unhideWhenUsed/>
    <w:rsid w:val="00572222"/>
    <w:pPr>
      <w:ind w:left="720" w:hanging="360"/>
      <w:contextualSpacing/>
    </w:pPr>
  </w:style>
  <w:style w:type="paragraph" w:styleId="List3">
    <w:name w:val="List 3"/>
    <w:basedOn w:val="Normal"/>
    <w:uiPriority w:val="99"/>
    <w:semiHidden/>
    <w:unhideWhenUsed/>
    <w:rsid w:val="00572222"/>
    <w:pPr>
      <w:ind w:left="1080" w:hanging="360"/>
      <w:contextualSpacing/>
    </w:pPr>
  </w:style>
  <w:style w:type="paragraph" w:styleId="List4">
    <w:name w:val="List 4"/>
    <w:basedOn w:val="Normal"/>
    <w:uiPriority w:val="99"/>
    <w:semiHidden/>
    <w:unhideWhenUsed/>
    <w:rsid w:val="00572222"/>
    <w:pPr>
      <w:ind w:left="1440" w:hanging="360"/>
      <w:contextualSpacing/>
    </w:pPr>
  </w:style>
  <w:style w:type="paragraph" w:styleId="List5">
    <w:name w:val="List 5"/>
    <w:basedOn w:val="Normal"/>
    <w:uiPriority w:val="99"/>
    <w:semiHidden/>
    <w:unhideWhenUsed/>
    <w:rsid w:val="00572222"/>
    <w:pPr>
      <w:ind w:left="1800" w:hanging="360"/>
      <w:contextualSpacing/>
    </w:pPr>
  </w:style>
  <w:style w:type="paragraph" w:styleId="ListBullet">
    <w:name w:val="List Bullet"/>
    <w:basedOn w:val="Normal"/>
    <w:uiPriority w:val="99"/>
    <w:semiHidden/>
    <w:unhideWhenUsed/>
    <w:rsid w:val="00572222"/>
    <w:pPr>
      <w:numPr>
        <w:numId w:val="1"/>
      </w:numPr>
      <w:contextualSpacing/>
    </w:pPr>
  </w:style>
  <w:style w:type="paragraph" w:styleId="ListBullet2">
    <w:name w:val="List Bullet 2"/>
    <w:basedOn w:val="Normal"/>
    <w:uiPriority w:val="99"/>
    <w:semiHidden/>
    <w:unhideWhenUsed/>
    <w:rsid w:val="00572222"/>
    <w:pPr>
      <w:numPr>
        <w:numId w:val="2"/>
      </w:numPr>
      <w:contextualSpacing/>
    </w:pPr>
  </w:style>
  <w:style w:type="paragraph" w:styleId="ListBullet3">
    <w:name w:val="List Bullet 3"/>
    <w:basedOn w:val="Normal"/>
    <w:uiPriority w:val="99"/>
    <w:semiHidden/>
    <w:unhideWhenUsed/>
    <w:rsid w:val="00572222"/>
    <w:pPr>
      <w:numPr>
        <w:numId w:val="3"/>
      </w:numPr>
      <w:contextualSpacing/>
    </w:pPr>
  </w:style>
  <w:style w:type="paragraph" w:styleId="ListBullet4">
    <w:name w:val="List Bullet 4"/>
    <w:basedOn w:val="Normal"/>
    <w:uiPriority w:val="99"/>
    <w:semiHidden/>
    <w:unhideWhenUsed/>
    <w:rsid w:val="00572222"/>
    <w:pPr>
      <w:numPr>
        <w:numId w:val="4"/>
      </w:numPr>
      <w:contextualSpacing/>
    </w:pPr>
  </w:style>
  <w:style w:type="paragraph" w:styleId="ListBullet5">
    <w:name w:val="List Bullet 5"/>
    <w:basedOn w:val="Normal"/>
    <w:uiPriority w:val="99"/>
    <w:semiHidden/>
    <w:unhideWhenUsed/>
    <w:rsid w:val="00572222"/>
    <w:pPr>
      <w:numPr>
        <w:numId w:val="5"/>
      </w:numPr>
      <w:contextualSpacing/>
    </w:pPr>
  </w:style>
  <w:style w:type="paragraph" w:styleId="ListContinue">
    <w:name w:val="List Continue"/>
    <w:basedOn w:val="Normal"/>
    <w:uiPriority w:val="99"/>
    <w:semiHidden/>
    <w:unhideWhenUsed/>
    <w:rsid w:val="00572222"/>
    <w:pPr>
      <w:spacing w:after="120"/>
      <w:ind w:left="360"/>
      <w:contextualSpacing/>
    </w:pPr>
  </w:style>
  <w:style w:type="paragraph" w:styleId="ListContinue2">
    <w:name w:val="List Continue 2"/>
    <w:basedOn w:val="Normal"/>
    <w:uiPriority w:val="99"/>
    <w:semiHidden/>
    <w:unhideWhenUsed/>
    <w:rsid w:val="00572222"/>
    <w:pPr>
      <w:spacing w:after="120"/>
      <w:ind w:left="720"/>
      <w:contextualSpacing/>
    </w:pPr>
  </w:style>
  <w:style w:type="paragraph" w:styleId="ListContinue3">
    <w:name w:val="List Continue 3"/>
    <w:basedOn w:val="Normal"/>
    <w:uiPriority w:val="99"/>
    <w:semiHidden/>
    <w:unhideWhenUsed/>
    <w:rsid w:val="00572222"/>
    <w:pPr>
      <w:spacing w:after="120"/>
      <w:ind w:left="1080"/>
      <w:contextualSpacing/>
    </w:pPr>
  </w:style>
  <w:style w:type="paragraph" w:styleId="ListContinue4">
    <w:name w:val="List Continue 4"/>
    <w:basedOn w:val="Normal"/>
    <w:uiPriority w:val="99"/>
    <w:semiHidden/>
    <w:unhideWhenUsed/>
    <w:rsid w:val="00572222"/>
    <w:pPr>
      <w:spacing w:after="120"/>
      <w:ind w:left="1440"/>
      <w:contextualSpacing/>
    </w:pPr>
  </w:style>
  <w:style w:type="paragraph" w:styleId="ListContinue5">
    <w:name w:val="List Continue 5"/>
    <w:basedOn w:val="Normal"/>
    <w:uiPriority w:val="99"/>
    <w:semiHidden/>
    <w:unhideWhenUsed/>
    <w:rsid w:val="00572222"/>
    <w:pPr>
      <w:spacing w:after="120"/>
      <w:ind w:left="1800"/>
      <w:contextualSpacing/>
    </w:pPr>
  </w:style>
  <w:style w:type="paragraph" w:styleId="ListNumber">
    <w:name w:val="List Number"/>
    <w:basedOn w:val="Normal"/>
    <w:uiPriority w:val="99"/>
    <w:semiHidden/>
    <w:unhideWhenUsed/>
    <w:rsid w:val="00572222"/>
    <w:pPr>
      <w:numPr>
        <w:numId w:val="6"/>
      </w:numPr>
      <w:contextualSpacing/>
    </w:pPr>
  </w:style>
  <w:style w:type="paragraph" w:styleId="ListNumber2">
    <w:name w:val="List Number 2"/>
    <w:basedOn w:val="Normal"/>
    <w:uiPriority w:val="99"/>
    <w:semiHidden/>
    <w:unhideWhenUsed/>
    <w:rsid w:val="00572222"/>
    <w:pPr>
      <w:numPr>
        <w:numId w:val="7"/>
      </w:numPr>
      <w:contextualSpacing/>
    </w:pPr>
  </w:style>
  <w:style w:type="paragraph" w:styleId="ListNumber3">
    <w:name w:val="List Number 3"/>
    <w:basedOn w:val="Normal"/>
    <w:uiPriority w:val="99"/>
    <w:semiHidden/>
    <w:unhideWhenUsed/>
    <w:rsid w:val="00572222"/>
    <w:pPr>
      <w:numPr>
        <w:numId w:val="8"/>
      </w:numPr>
      <w:contextualSpacing/>
    </w:pPr>
  </w:style>
  <w:style w:type="paragraph" w:styleId="ListNumber4">
    <w:name w:val="List Number 4"/>
    <w:basedOn w:val="Normal"/>
    <w:uiPriority w:val="99"/>
    <w:semiHidden/>
    <w:unhideWhenUsed/>
    <w:rsid w:val="00572222"/>
    <w:pPr>
      <w:numPr>
        <w:numId w:val="9"/>
      </w:numPr>
      <w:contextualSpacing/>
    </w:pPr>
  </w:style>
  <w:style w:type="paragraph" w:styleId="ListNumber5">
    <w:name w:val="List Number 5"/>
    <w:basedOn w:val="Normal"/>
    <w:uiPriority w:val="99"/>
    <w:semiHidden/>
    <w:unhideWhenUsed/>
    <w:rsid w:val="00572222"/>
    <w:pPr>
      <w:numPr>
        <w:numId w:val="10"/>
      </w:numPr>
      <w:contextualSpacing/>
    </w:pPr>
  </w:style>
  <w:style w:type="paragraph" w:styleId="ListParagraph">
    <w:name w:val="List Paragraph"/>
    <w:basedOn w:val="Normal"/>
    <w:uiPriority w:val="34"/>
    <w:semiHidden/>
    <w:qFormat/>
    <w:rsid w:val="00572222"/>
    <w:pPr>
      <w:ind w:left="720"/>
      <w:contextualSpacing/>
    </w:pPr>
  </w:style>
  <w:style w:type="table" w:styleId="ListTable1Light">
    <w:name w:val="List Table 1 Light"/>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7C7C7C" w:themeColor="accent1" w:themeTint="99"/>
        </w:tcBorders>
      </w:tcPr>
    </w:tblStylePr>
    <w:tblStylePr w:type="lastRow">
      <w:rPr>
        <w:b/>
        <w:bCs/>
      </w:rPr>
      <w:tblPr/>
      <w:tcPr>
        <w:tcBorders>
          <w:top w:val="single" w:sz="4" w:space="0" w:color="7C7C7C"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1Light-Accent2">
    <w:name w:val="List Table 1 Light Accent 2"/>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EF1D1D" w:themeColor="accent2" w:themeTint="99"/>
        </w:tcBorders>
      </w:tcPr>
    </w:tblStylePr>
    <w:tblStylePr w:type="lastRow">
      <w:rPr>
        <w:b/>
        <w:bCs/>
      </w:rPr>
      <w:tblPr/>
      <w:tcPr>
        <w:tcBorders>
          <w:top w:val="single" w:sz="4" w:space="0" w:color="EF1D1D" w:themeColor="accent2" w:themeTint="99"/>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1Light-Accent3">
    <w:name w:val="List Table 1 Light Accent 3"/>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EEEEEE" w:themeColor="accent3" w:themeTint="99"/>
        </w:tcBorders>
      </w:tcPr>
    </w:tblStylePr>
    <w:tblStylePr w:type="lastRow">
      <w:rPr>
        <w:b/>
        <w:bCs/>
      </w:rPr>
      <w:tblPr/>
      <w:tcPr>
        <w:tcBorders>
          <w:top w:val="single" w:sz="4" w:space="0" w:color="EEEEEE" w:themeColor="accent3" w:themeTint="99"/>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1Light-Accent4">
    <w:name w:val="List Table 1 Light Accent 4"/>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8D8D8D" w:themeColor="accent4" w:themeTint="99"/>
        </w:tcBorders>
      </w:tcPr>
    </w:tblStylePr>
    <w:tblStylePr w:type="lastRow">
      <w:rPr>
        <w:b/>
        <w:bCs/>
      </w:rPr>
      <w:tblPr/>
      <w:tcPr>
        <w:tcBorders>
          <w:top w:val="single" w:sz="4" w:space="0" w:color="8D8D8D" w:themeColor="accent4" w:themeTint="99"/>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1Light-Accent5">
    <w:name w:val="List Table 1 Light Accent 5"/>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EEE1E2" w:themeColor="accent5" w:themeTint="99"/>
        </w:tcBorders>
      </w:tcPr>
    </w:tblStylePr>
    <w:tblStylePr w:type="lastRow">
      <w:rPr>
        <w:b/>
        <w:bCs/>
      </w:rPr>
      <w:tblPr/>
      <w:tcPr>
        <w:tcBorders>
          <w:top w:val="single" w:sz="4" w:space="0" w:color="EEE1E2" w:themeColor="accent5" w:themeTint="99"/>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1Light-Accent6">
    <w:name w:val="List Table 1 Light Accent 6"/>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6" w:themeTint="99"/>
        </w:tcBorders>
      </w:tcPr>
    </w:tblStylePr>
    <w:tblStylePr w:type="lastRow">
      <w:rPr>
        <w:b/>
        <w:bCs/>
      </w:rPr>
      <w:tblPr/>
      <w:tcPr>
        <w:tcBorders>
          <w:top w:val="sing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2">
    <w:name w:val="List Table 2"/>
    <w:basedOn w:val="TableNorma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72222"/>
    <w:pPr>
      <w:spacing w:after="0" w:line="240" w:lineRule="auto"/>
    </w:pPr>
    <w:tblPr>
      <w:tblStyleRowBandSize w:val="1"/>
      <w:tblStyleColBandSize w:val="1"/>
      <w:tblBorders>
        <w:top w:val="single" w:sz="4" w:space="0" w:color="7C7C7C" w:themeColor="accent1" w:themeTint="99"/>
        <w:bottom w:val="single" w:sz="4" w:space="0" w:color="7C7C7C" w:themeColor="accent1" w:themeTint="99"/>
        <w:insideH w:val="single" w:sz="4" w:space="0" w:color="7C7C7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2-Accent2">
    <w:name w:val="List Table 2 Accent 2"/>
    <w:basedOn w:val="TableNormal"/>
    <w:uiPriority w:val="47"/>
    <w:rsid w:val="00572222"/>
    <w:pPr>
      <w:spacing w:after="0" w:line="240" w:lineRule="auto"/>
    </w:pPr>
    <w:tblPr>
      <w:tblStyleRowBandSize w:val="1"/>
      <w:tblStyleColBandSize w:val="1"/>
      <w:tblBorders>
        <w:top w:val="single" w:sz="4" w:space="0" w:color="EF1D1D" w:themeColor="accent2" w:themeTint="99"/>
        <w:bottom w:val="single" w:sz="4" w:space="0" w:color="EF1D1D" w:themeColor="accent2" w:themeTint="99"/>
        <w:insideH w:val="single" w:sz="4" w:space="0" w:color="EF1D1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2-Accent3">
    <w:name w:val="List Table 2 Accent 3"/>
    <w:basedOn w:val="TableNormal"/>
    <w:uiPriority w:val="47"/>
    <w:rsid w:val="00572222"/>
    <w:pPr>
      <w:spacing w:after="0" w:line="240" w:lineRule="auto"/>
    </w:pPr>
    <w:tblPr>
      <w:tblStyleRowBandSize w:val="1"/>
      <w:tblStyleColBandSize w:val="1"/>
      <w:tblBorders>
        <w:top w:val="single" w:sz="4" w:space="0" w:color="EEEEEE" w:themeColor="accent3" w:themeTint="99"/>
        <w:bottom w:val="single" w:sz="4" w:space="0" w:color="EEEEEE" w:themeColor="accent3" w:themeTint="99"/>
        <w:insideH w:val="single" w:sz="4" w:space="0" w:color="EEEEE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2-Accent4">
    <w:name w:val="List Table 2 Accent 4"/>
    <w:basedOn w:val="TableNormal"/>
    <w:uiPriority w:val="47"/>
    <w:rsid w:val="00572222"/>
    <w:pPr>
      <w:spacing w:after="0" w:line="240" w:lineRule="auto"/>
    </w:pPr>
    <w:tblPr>
      <w:tblStyleRowBandSize w:val="1"/>
      <w:tblStyleColBandSize w:val="1"/>
      <w:tblBorders>
        <w:top w:val="single" w:sz="4" w:space="0" w:color="8D8D8D" w:themeColor="accent4" w:themeTint="99"/>
        <w:bottom w:val="single" w:sz="4" w:space="0" w:color="8D8D8D" w:themeColor="accent4" w:themeTint="99"/>
        <w:insideH w:val="single" w:sz="4" w:space="0" w:color="8D8D8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2-Accent5">
    <w:name w:val="List Table 2 Accent 5"/>
    <w:basedOn w:val="TableNormal"/>
    <w:uiPriority w:val="47"/>
    <w:rsid w:val="00572222"/>
    <w:pPr>
      <w:spacing w:after="0" w:line="240" w:lineRule="auto"/>
    </w:pPr>
    <w:tblPr>
      <w:tblStyleRowBandSize w:val="1"/>
      <w:tblStyleColBandSize w:val="1"/>
      <w:tblBorders>
        <w:top w:val="single" w:sz="4" w:space="0" w:color="EEE1E2" w:themeColor="accent5" w:themeTint="99"/>
        <w:bottom w:val="single" w:sz="4" w:space="0" w:color="EEE1E2" w:themeColor="accent5" w:themeTint="99"/>
        <w:insideH w:val="single" w:sz="4" w:space="0" w:color="EEE1E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2-Accent6">
    <w:name w:val="List Table 2 Accent 6"/>
    <w:basedOn w:val="TableNormal"/>
    <w:uiPriority w:val="47"/>
    <w:rsid w:val="00572222"/>
    <w:pPr>
      <w:spacing w:after="0" w:line="240" w:lineRule="auto"/>
    </w:pPr>
    <w:tblPr>
      <w:tblStyleRowBandSize w:val="1"/>
      <w:tblStyleColBandSize w:val="1"/>
      <w:tblBorders>
        <w:top w:val="single" w:sz="4" w:space="0" w:color="FFFFFF" w:themeColor="accent6" w:themeTint="99"/>
        <w:bottom w:val="single" w:sz="4" w:space="0" w:color="FFFFFF" w:themeColor="accent6" w:themeTint="99"/>
        <w:insideH w:val="single" w:sz="4" w:space="0" w:color="FFF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3">
    <w:name w:val="List Table 3"/>
    <w:basedOn w:val="TableNorma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72222"/>
    <w:pPr>
      <w:spacing w:after="0" w:line="240" w:lineRule="auto"/>
    </w:pPr>
    <w:tblPr>
      <w:tblStyleRowBandSize w:val="1"/>
      <w:tblStyleColBandSize w:val="1"/>
      <w:tblBorders>
        <w:top w:val="single" w:sz="4" w:space="0" w:color="262626" w:themeColor="accent1"/>
        <w:left w:val="single" w:sz="4" w:space="0" w:color="262626" w:themeColor="accent1"/>
        <w:bottom w:val="single" w:sz="4" w:space="0" w:color="262626" w:themeColor="accent1"/>
        <w:right w:val="single" w:sz="4" w:space="0" w:color="262626" w:themeColor="accent1"/>
      </w:tblBorders>
    </w:tblPr>
    <w:tblStylePr w:type="firstRow">
      <w:rPr>
        <w:b/>
        <w:bCs/>
        <w:color w:val="FFFFFF" w:themeColor="background1"/>
      </w:rPr>
      <w:tblPr/>
      <w:tcPr>
        <w:shd w:val="clear" w:color="auto" w:fill="262626" w:themeFill="accent1"/>
      </w:tcPr>
    </w:tblStylePr>
    <w:tblStylePr w:type="lastRow">
      <w:rPr>
        <w:b/>
        <w:bCs/>
      </w:rPr>
      <w:tblPr/>
      <w:tcPr>
        <w:tcBorders>
          <w:top w:val="double" w:sz="4" w:space="0" w:color="2626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2626" w:themeColor="accent1"/>
          <w:right w:val="single" w:sz="4" w:space="0" w:color="262626" w:themeColor="accent1"/>
        </w:tcBorders>
      </w:tcPr>
    </w:tblStylePr>
    <w:tblStylePr w:type="band1Horz">
      <w:tblPr/>
      <w:tcPr>
        <w:tcBorders>
          <w:top w:val="single" w:sz="4" w:space="0" w:color="262626" w:themeColor="accent1"/>
          <w:bottom w:val="single" w:sz="4" w:space="0" w:color="2626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2626" w:themeColor="accent1"/>
          <w:left w:val="nil"/>
        </w:tcBorders>
      </w:tcPr>
    </w:tblStylePr>
    <w:tblStylePr w:type="swCell">
      <w:tblPr/>
      <w:tcPr>
        <w:tcBorders>
          <w:top w:val="double" w:sz="4" w:space="0" w:color="262626" w:themeColor="accent1"/>
          <w:right w:val="nil"/>
        </w:tcBorders>
      </w:tcPr>
    </w:tblStylePr>
  </w:style>
  <w:style w:type="table" w:styleId="ListTable3-Accent2">
    <w:name w:val="List Table 3 Accent 2"/>
    <w:basedOn w:val="TableNormal"/>
    <w:uiPriority w:val="48"/>
    <w:rsid w:val="00572222"/>
    <w:pPr>
      <w:spacing w:after="0" w:line="240" w:lineRule="auto"/>
    </w:pPr>
    <w:tblPr>
      <w:tblStyleRowBandSize w:val="1"/>
      <w:tblStyleColBandSize w:val="1"/>
      <w:tblBorders>
        <w:top w:val="single" w:sz="4" w:space="0" w:color="650707" w:themeColor="accent2"/>
        <w:left w:val="single" w:sz="4" w:space="0" w:color="650707" w:themeColor="accent2"/>
        <w:bottom w:val="single" w:sz="4" w:space="0" w:color="650707" w:themeColor="accent2"/>
        <w:right w:val="single" w:sz="4" w:space="0" w:color="650707" w:themeColor="accent2"/>
      </w:tblBorders>
    </w:tblPr>
    <w:tblStylePr w:type="firstRow">
      <w:rPr>
        <w:b/>
        <w:bCs/>
        <w:color w:val="FFFFFF" w:themeColor="background1"/>
      </w:rPr>
      <w:tblPr/>
      <w:tcPr>
        <w:shd w:val="clear" w:color="auto" w:fill="650707" w:themeFill="accent2"/>
      </w:tcPr>
    </w:tblStylePr>
    <w:tblStylePr w:type="lastRow">
      <w:rPr>
        <w:b/>
        <w:bCs/>
      </w:rPr>
      <w:tblPr/>
      <w:tcPr>
        <w:tcBorders>
          <w:top w:val="double" w:sz="4" w:space="0" w:color="65070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50707" w:themeColor="accent2"/>
          <w:right w:val="single" w:sz="4" w:space="0" w:color="650707" w:themeColor="accent2"/>
        </w:tcBorders>
      </w:tcPr>
    </w:tblStylePr>
    <w:tblStylePr w:type="band1Horz">
      <w:tblPr/>
      <w:tcPr>
        <w:tcBorders>
          <w:top w:val="single" w:sz="4" w:space="0" w:color="650707" w:themeColor="accent2"/>
          <w:bottom w:val="single" w:sz="4" w:space="0" w:color="65070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50707" w:themeColor="accent2"/>
          <w:left w:val="nil"/>
        </w:tcBorders>
      </w:tcPr>
    </w:tblStylePr>
    <w:tblStylePr w:type="swCell">
      <w:tblPr/>
      <w:tcPr>
        <w:tcBorders>
          <w:top w:val="double" w:sz="4" w:space="0" w:color="650707" w:themeColor="accent2"/>
          <w:right w:val="nil"/>
        </w:tcBorders>
      </w:tcPr>
    </w:tblStylePr>
  </w:style>
  <w:style w:type="table" w:styleId="ListTable3-Accent3">
    <w:name w:val="List Table 3 Accent 3"/>
    <w:basedOn w:val="TableNormal"/>
    <w:uiPriority w:val="48"/>
    <w:rsid w:val="00572222"/>
    <w:pPr>
      <w:spacing w:after="0" w:line="240" w:lineRule="auto"/>
    </w:pPr>
    <w:tblPr>
      <w:tblStyleRowBandSize w:val="1"/>
      <w:tblStyleColBandSize w:val="1"/>
      <w:tblBorders>
        <w:top w:val="single" w:sz="4" w:space="0" w:color="E3E3E3" w:themeColor="accent3"/>
        <w:left w:val="single" w:sz="4" w:space="0" w:color="E3E3E3" w:themeColor="accent3"/>
        <w:bottom w:val="single" w:sz="4" w:space="0" w:color="E3E3E3" w:themeColor="accent3"/>
        <w:right w:val="single" w:sz="4" w:space="0" w:color="E3E3E3" w:themeColor="accent3"/>
      </w:tblBorders>
    </w:tblPr>
    <w:tblStylePr w:type="firstRow">
      <w:rPr>
        <w:b/>
        <w:bCs/>
        <w:color w:val="FFFFFF" w:themeColor="background1"/>
      </w:rPr>
      <w:tblPr/>
      <w:tcPr>
        <w:shd w:val="clear" w:color="auto" w:fill="E3E3E3" w:themeFill="accent3"/>
      </w:tcPr>
    </w:tblStylePr>
    <w:tblStylePr w:type="lastRow">
      <w:rPr>
        <w:b/>
        <w:bCs/>
      </w:rPr>
      <w:tblPr/>
      <w:tcPr>
        <w:tcBorders>
          <w:top w:val="double" w:sz="4" w:space="0" w:color="E3E3E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3E3E3" w:themeColor="accent3"/>
          <w:right w:val="single" w:sz="4" w:space="0" w:color="E3E3E3" w:themeColor="accent3"/>
        </w:tcBorders>
      </w:tcPr>
    </w:tblStylePr>
    <w:tblStylePr w:type="band1Horz">
      <w:tblPr/>
      <w:tcPr>
        <w:tcBorders>
          <w:top w:val="single" w:sz="4" w:space="0" w:color="E3E3E3" w:themeColor="accent3"/>
          <w:bottom w:val="single" w:sz="4" w:space="0" w:color="E3E3E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E3E3" w:themeColor="accent3"/>
          <w:left w:val="nil"/>
        </w:tcBorders>
      </w:tcPr>
    </w:tblStylePr>
    <w:tblStylePr w:type="swCell">
      <w:tblPr/>
      <w:tcPr>
        <w:tcBorders>
          <w:top w:val="double" w:sz="4" w:space="0" w:color="E3E3E3" w:themeColor="accent3"/>
          <w:right w:val="nil"/>
        </w:tcBorders>
      </w:tcPr>
    </w:tblStylePr>
  </w:style>
  <w:style w:type="table" w:styleId="ListTable3-Accent4">
    <w:name w:val="List Table 3 Accent 4"/>
    <w:basedOn w:val="TableNormal"/>
    <w:uiPriority w:val="48"/>
    <w:rsid w:val="00572222"/>
    <w:pPr>
      <w:spacing w:after="0" w:line="240" w:lineRule="auto"/>
    </w:pPr>
    <w:tblPr>
      <w:tblStyleRowBandSize w:val="1"/>
      <w:tblStyleColBandSize w:val="1"/>
      <w:tblBorders>
        <w:top w:val="single" w:sz="4" w:space="0" w:color="414141" w:themeColor="accent4"/>
        <w:left w:val="single" w:sz="4" w:space="0" w:color="414141" w:themeColor="accent4"/>
        <w:bottom w:val="single" w:sz="4" w:space="0" w:color="414141" w:themeColor="accent4"/>
        <w:right w:val="single" w:sz="4" w:space="0" w:color="414141" w:themeColor="accent4"/>
      </w:tblBorders>
    </w:tblPr>
    <w:tblStylePr w:type="firstRow">
      <w:rPr>
        <w:b/>
        <w:bCs/>
        <w:color w:val="FFFFFF" w:themeColor="background1"/>
      </w:rPr>
      <w:tblPr/>
      <w:tcPr>
        <w:shd w:val="clear" w:color="auto" w:fill="414141" w:themeFill="accent4"/>
      </w:tcPr>
    </w:tblStylePr>
    <w:tblStylePr w:type="lastRow">
      <w:rPr>
        <w:b/>
        <w:bCs/>
      </w:rPr>
      <w:tblPr/>
      <w:tcPr>
        <w:tcBorders>
          <w:top w:val="double" w:sz="4" w:space="0" w:color="414141"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4141" w:themeColor="accent4"/>
          <w:right w:val="single" w:sz="4" w:space="0" w:color="414141" w:themeColor="accent4"/>
        </w:tcBorders>
      </w:tcPr>
    </w:tblStylePr>
    <w:tblStylePr w:type="band1Horz">
      <w:tblPr/>
      <w:tcPr>
        <w:tcBorders>
          <w:top w:val="single" w:sz="4" w:space="0" w:color="414141" w:themeColor="accent4"/>
          <w:bottom w:val="single" w:sz="4" w:space="0" w:color="41414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4141" w:themeColor="accent4"/>
          <w:left w:val="nil"/>
        </w:tcBorders>
      </w:tcPr>
    </w:tblStylePr>
    <w:tblStylePr w:type="swCell">
      <w:tblPr/>
      <w:tcPr>
        <w:tcBorders>
          <w:top w:val="double" w:sz="4" w:space="0" w:color="414141" w:themeColor="accent4"/>
          <w:right w:val="nil"/>
        </w:tcBorders>
      </w:tcPr>
    </w:tblStylePr>
  </w:style>
  <w:style w:type="table" w:styleId="ListTable3-Accent5">
    <w:name w:val="List Table 3 Accent 5"/>
    <w:basedOn w:val="TableNormal"/>
    <w:uiPriority w:val="48"/>
    <w:rsid w:val="00572222"/>
    <w:pPr>
      <w:spacing w:after="0" w:line="240" w:lineRule="auto"/>
    </w:pPr>
    <w:tblPr>
      <w:tblStyleRowBandSize w:val="1"/>
      <w:tblStyleColBandSize w:val="1"/>
      <w:tblBorders>
        <w:top w:val="single" w:sz="4" w:space="0" w:color="E4CED0" w:themeColor="accent5"/>
        <w:left w:val="single" w:sz="4" w:space="0" w:color="E4CED0" w:themeColor="accent5"/>
        <w:bottom w:val="single" w:sz="4" w:space="0" w:color="E4CED0" w:themeColor="accent5"/>
        <w:right w:val="single" w:sz="4" w:space="0" w:color="E4CED0" w:themeColor="accent5"/>
      </w:tblBorders>
    </w:tblPr>
    <w:tblStylePr w:type="firstRow">
      <w:rPr>
        <w:b/>
        <w:bCs/>
        <w:color w:val="FFFFFF" w:themeColor="background1"/>
      </w:rPr>
      <w:tblPr/>
      <w:tcPr>
        <w:shd w:val="clear" w:color="auto" w:fill="E4CED0" w:themeFill="accent5"/>
      </w:tcPr>
    </w:tblStylePr>
    <w:tblStylePr w:type="lastRow">
      <w:rPr>
        <w:b/>
        <w:bCs/>
      </w:rPr>
      <w:tblPr/>
      <w:tcPr>
        <w:tcBorders>
          <w:top w:val="double" w:sz="4" w:space="0" w:color="E4CED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4CED0" w:themeColor="accent5"/>
          <w:right w:val="single" w:sz="4" w:space="0" w:color="E4CED0" w:themeColor="accent5"/>
        </w:tcBorders>
      </w:tcPr>
    </w:tblStylePr>
    <w:tblStylePr w:type="band1Horz">
      <w:tblPr/>
      <w:tcPr>
        <w:tcBorders>
          <w:top w:val="single" w:sz="4" w:space="0" w:color="E4CED0" w:themeColor="accent5"/>
          <w:bottom w:val="single" w:sz="4" w:space="0" w:color="E4CED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4CED0" w:themeColor="accent5"/>
          <w:left w:val="nil"/>
        </w:tcBorders>
      </w:tcPr>
    </w:tblStylePr>
    <w:tblStylePr w:type="swCell">
      <w:tblPr/>
      <w:tcPr>
        <w:tcBorders>
          <w:top w:val="double" w:sz="4" w:space="0" w:color="E4CED0" w:themeColor="accent5"/>
          <w:right w:val="nil"/>
        </w:tcBorders>
      </w:tcPr>
    </w:tblStylePr>
  </w:style>
  <w:style w:type="table" w:styleId="ListTable3-Accent6">
    <w:name w:val="List Table 3 Accent 6"/>
    <w:basedOn w:val="TableNormal"/>
    <w:uiPriority w:val="48"/>
    <w:rsid w:val="00572222"/>
    <w:pPr>
      <w:spacing w:after="0" w:line="240" w:lineRule="auto"/>
    </w:pPr>
    <w:tblPr>
      <w:tblStyleRowBandSize w:val="1"/>
      <w:tblStyleColBandSize w:val="1"/>
      <w:tblBorders>
        <w:top w:val="single" w:sz="4" w:space="0" w:color="FFFFFF" w:themeColor="accent6"/>
        <w:left w:val="single" w:sz="4" w:space="0" w:color="FFFFFF" w:themeColor="accent6"/>
        <w:bottom w:val="single" w:sz="4" w:space="0" w:color="FFFFFF" w:themeColor="accent6"/>
        <w:right w:val="single" w:sz="4" w:space="0" w:color="FFFFFF" w:themeColor="accent6"/>
      </w:tblBorders>
    </w:tblPr>
    <w:tblStylePr w:type="firstRow">
      <w:rPr>
        <w:b/>
        <w:bCs/>
        <w:color w:val="FFFFFF" w:themeColor="background1"/>
      </w:rPr>
      <w:tblPr/>
      <w:tcPr>
        <w:shd w:val="clear" w:color="auto" w:fill="FFFFFF" w:themeFill="accent6"/>
      </w:tcPr>
    </w:tblStylePr>
    <w:tblStylePr w:type="lastRow">
      <w:rPr>
        <w:b/>
        <w:bCs/>
      </w:rPr>
      <w:tblPr/>
      <w:tcPr>
        <w:tcBorders>
          <w:top w:val="double" w:sz="4" w:space="0" w:color="FFFF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6"/>
          <w:right w:val="single" w:sz="4" w:space="0" w:color="FFFFFF" w:themeColor="accent6"/>
        </w:tcBorders>
      </w:tcPr>
    </w:tblStylePr>
    <w:tblStylePr w:type="band1Horz">
      <w:tblPr/>
      <w:tcPr>
        <w:tcBorders>
          <w:top w:val="single" w:sz="4" w:space="0" w:color="FFFFFF" w:themeColor="accent6"/>
          <w:bottom w:val="single" w:sz="4" w:space="0" w:color="FFFF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6"/>
          <w:left w:val="nil"/>
        </w:tcBorders>
      </w:tcPr>
    </w:tblStylePr>
    <w:tblStylePr w:type="swCell">
      <w:tblPr/>
      <w:tcPr>
        <w:tcBorders>
          <w:top w:val="double" w:sz="4" w:space="0" w:color="FFFFFF" w:themeColor="accent6"/>
          <w:right w:val="nil"/>
        </w:tcBorders>
      </w:tcPr>
    </w:tblStylePr>
  </w:style>
  <w:style w:type="table" w:styleId="ListTable4">
    <w:name w:val="List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72222"/>
    <w:pPr>
      <w:spacing w:after="0" w:line="240" w:lineRule="auto"/>
    </w:pPr>
    <w:tblPr>
      <w:tblStyleRowBandSize w:val="1"/>
      <w:tblStyleColBandSize w:val="1"/>
      <w:tblBorders>
        <w:top w:val="single" w:sz="4" w:space="0" w:color="7C7C7C" w:themeColor="accent1" w:themeTint="99"/>
        <w:left w:val="single" w:sz="4" w:space="0" w:color="7C7C7C" w:themeColor="accent1" w:themeTint="99"/>
        <w:bottom w:val="single" w:sz="4" w:space="0" w:color="7C7C7C" w:themeColor="accent1" w:themeTint="99"/>
        <w:right w:val="single" w:sz="4" w:space="0" w:color="7C7C7C" w:themeColor="accent1" w:themeTint="99"/>
        <w:insideH w:val="single" w:sz="4" w:space="0" w:color="7C7C7C" w:themeColor="accent1" w:themeTint="99"/>
      </w:tblBorders>
    </w:tblPr>
    <w:tblStylePr w:type="firstRow">
      <w:rPr>
        <w:b/>
        <w:bCs/>
        <w:color w:val="FFFFFF" w:themeColor="background1"/>
      </w:rPr>
      <w:tblPr/>
      <w:tcPr>
        <w:tcBorders>
          <w:top w:val="single" w:sz="4" w:space="0" w:color="262626" w:themeColor="accent1"/>
          <w:left w:val="single" w:sz="4" w:space="0" w:color="262626" w:themeColor="accent1"/>
          <w:bottom w:val="single" w:sz="4" w:space="0" w:color="262626" w:themeColor="accent1"/>
          <w:right w:val="single" w:sz="4" w:space="0" w:color="262626" w:themeColor="accent1"/>
          <w:insideH w:val="nil"/>
        </w:tcBorders>
        <w:shd w:val="clear" w:color="auto" w:fill="262626" w:themeFill="accent1"/>
      </w:tcPr>
    </w:tblStylePr>
    <w:tblStylePr w:type="lastRow">
      <w:rPr>
        <w:b/>
        <w:bCs/>
      </w:rPr>
      <w:tblPr/>
      <w:tcPr>
        <w:tcBorders>
          <w:top w:val="double" w:sz="4" w:space="0" w:color="7C7C7C" w:themeColor="accent1" w:themeTint="99"/>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4-Accent2">
    <w:name w:val="List Table 4 Accent 2"/>
    <w:basedOn w:val="TableNormal"/>
    <w:uiPriority w:val="49"/>
    <w:rsid w:val="00572222"/>
    <w:pPr>
      <w:spacing w:after="0" w:line="240" w:lineRule="auto"/>
    </w:pPr>
    <w:tblPr>
      <w:tblStyleRowBandSize w:val="1"/>
      <w:tblStyleColBandSize w:val="1"/>
      <w:tblBorders>
        <w:top w:val="single" w:sz="4" w:space="0" w:color="EF1D1D" w:themeColor="accent2" w:themeTint="99"/>
        <w:left w:val="single" w:sz="4" w:space="0" w:color="EF1D1D" w:themeColor="accent2" w:themeTint="99"/>
        <w:bottom w:val="single" w:sz="4" w:space="0" w:color="EF1D1D" w:themeColor="accent2" w:themeTint="99"/>
        <w:right w:val="single" w:sz="4" w:space="0" w:color="EF1D1D" w:themeColor="accent2" w:themeTint="99"/>
        <w:insideH w:val="single" w:sz="4" w:space="0" w:color="EF1D1D" w:themeColor="accent2" w:themeTint="99"/>
      </w:tblBorders>
    </w:tblPr>
    <w:tblStylePr w:type="firstRow">
      <w:rPr>
        <w:b/>
        <w:bCs/>
        <w:color w:val="FFFFFF" w:themeColor="background1"/>
      </w:rPr>
      <w:tblPr/>
      <w:tcPr>
        <w:tcBorders>
          <w:top w:val="single" w:sz="4" w:space="0" w:color="650707" w:themeColor="accent2"/>
          <w:left w:val="single" w:sz="4" w:space="0" w:color="650707" w:themeColor="accent2"/>
          <w:bottom w:val="single" w:sz="4" w:space="0" w:color="650707" w:themeColor="accent2"/>
          <w:right w:val="single" w:sz="4" w:space="0" w:color="650707" w:themeColor="accent2"/>
          <w:insideH w:val="nil"/>
        </w:tcBorders>
        <w:shd w:val="clear" w:color="auto" w:fill="650707" w:themeFill="accent2"/>
      </w:tcPr>
    </w:tblStylePr>
    <w:tblStylePr w:type="lastRow">
      <w:rPr>
        <w:b/>
        <w:bCs/>
      </w:rPr>
      <w:tblPr/>
      <w:tcPr>
        <w:tcBorders>
          <w:top w:val="double" w:sz="4" w:space="0" w:color="EF1D1D" w:themeColor="accent2" w:themeTint="99"/>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4-Accent3">
    <w:name w:val="List Table 4 Accent 3"/>
    <w:basedOn w:val="TableNormal"/>
    <w:uiPriority w:val="49"/>
    <w:rsid w:val="00572222"/>
    <w:pPr>
      <w:spacing w:after="0" w:line="240" w:lineRule="auto"/>
    </w:pPr>
    <w:tblPr>
      <w:tblStyleRowBandSize w:val="1"/>
      <w:tblStyleColBandSize w:val="1"/>
      <w:tblBorders>
        <w:top w:val="single" w:sz="4" w:space="0" w:color="EEEEEE" w:themeColor="accent3" w:themeTint="99"/>
        <w:left w:val="single" w:sz="4" w:space="0" w:color="EEEEEE" w:themeColor="accent3" w:themeTint="99"/>
        <w:bottom w:val="single" w:sz="4" w:space="0" w:color="EEEEEE" w:themeColor="accent3" w:themeTint="99"/>
        <w:right w:val="single" w:sz="4" w:space="0" w:color="EEEEEE" w:themeColor="accent3" w:themeTint="99"/>
        <w:insideH w:val="single" w:sz="4" w:space="0" w:color="EEEEEE" w:themeColor="accent3" w:themeTint="99"/>
      </w:tblBorders>
    </w:tblPr>
    <w:tblStylePr w:type="firstRow">
      <w:rPr>
        <w:b/>
        <w:bCs/>
        <w:color w:val="FFFFFF" w:themeColor="background1"/>
      </w:rPr>
      <w:tblPr/>
      <w:tcPr>
        <w:tcBorders>
          <w:top w:val="single" w:sz="4" w:space="0" w:color="E3E3E3" w:themeColor="accent3"/>
          <w:left w:val="single" w:sz="4" w:space="0" w:color="E3E3E3" w:themeColor="accent3"/>
          <w:bottom w:val="single" w:sz="4" w:space="0" w:color="E3E3E3" w:themeColor="accent3"/>
          <w:right w:val="single" w:sz="4" w:space="0" w:color="E3E3E3" w:themeColor="accent3"/>
          <w:insideH w:val="nil"/>
        </w:tcBorders>
        <w:shd w:val="clear" w:color="auto" w:fill="E3E3E3" w:themeFill="accent3"/>
      </w:tcPr>
    </w:tblStylePr>
    <w:tblStylePr w:type="lastRow">
      <w:rPr>
        <w:b/>
        <w:bCs/>
      </w:rPr>
      <w:tblPr/>
      <w:tcPr>
        <w:tcBorders>
          <w:top w:val="double" w:sz="4" w:space="0" w:color="EEEEEE" w:themeColor="accent3" w:themeTint="99"/>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4-Accent4">
    <w:name w:val="List Table 4 Accent 4"/>
    <w:basedOn w:val="TableNormal"/>
    <w:uiPriority w:val="49"/>
    <w:rsid w:val="00572222"/>
    <w:pPr>
      <w:spacing w:after="0" w:line="240" w:lineRule="auto"/>
    </w:pPr>
    <w:tblPr>
      <w:tblStyleRowBandSize w:val="1"/>
      <w:tblStyleColBandSize w:val="1"/>
      <w:tblBorders>
        <w:top w:val="single" w:sz="4" w:space="0" w:color="8D8D8D" w:themeColor="accent4" w:themeTint="99"/>
        <w:left w:val="single" w:sz="4" w:space="0" w:color="8D8D8D" w:themeColor="accent4" w:themeTint="99"/>
        <w:bottom w:val="single" w:sz="4" w:space="0" w:color="8D8D8D" w:themeColor="accent4" w:themeTint="99"/>
        <w:right w:val="single" w:sz="4" w:space="0" w:color="8D8D8D" w:themeColor="accent4" w:themeTint="99"/>
        <w:insideH w:val="single" w:sz="4" w:space="0" w:color="8D8D8D" w:themeColor="accent4" w:themeTint="99"/>
      </w:tblBorders>
    </w:tblPr>
    <w:tblStylePr w:type="firstRow">
      <w:rPr>
        <w:b/>
        <w:bCs/>
        <w:color w:val="FFFFFF" w:themeColor="background1"/>
      </w:rPr>
      <w:tblPr/>
      <w:tcPr>
        <w:tcBorders>
          <w:top w:val="single" w:sz="4" w:space="0" w:color="414141" w:themeColor="accent4"/>
          <w:left w:val="single" w:sz="4" w:space="0" w:color="414141" w:themeColor="accent4"/>
          <w:bottom w:val="single" w:sz="4" w:space="0" w:color="414141" w:themeColor="accent4"/>
          <w:right w:val="single" w:sz="4" w:space="0" w:color="414141" w:themeColor="accent4"/>
          <w:insideH w:val="nil"/>
        </w:tcBorders>
        <w:shd w:val="clear" w:color="auto" w:fill="414141" w:themeFill="accent4"/>
      </w:tcPr>
    </w:tblStylePr>
    <w:tblStylePr w:type="lastRow">
      <w:rPr>
        <w:b/>
        <w:bCs/>
      </w:rPr>
      <w:tblPr/>
      <w:tcPr>
        <w:tcBorders>
          <w:top w:val="double" w:sz="4" w:space="0" w:color="8D8D8D" w:themeColor="accent4" w:themeTint="99"/>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4-Accent5">
    <w:name w:val="List Table 4 Accent 5"/>
    <w:basedOn w:val="TableNormal"/>
    <w:uiPriority w:val="49"/>
    <w:rsid w:val="00572222"/>
    <w:pPr>
      <w:spacing w:after="0" w:line="240" w:lineRule="auto"/>
    </w:pPr>
    <w:tblPr>
      <w:tblStyleRowBandSize w:val="1"/>
      <w:tblStyleColBandSize w:val="1"/>
      <w:tblBorders>
        <w:top w:val="single" w:sz="4" w:space="0" w:color="EEE1E2" w:themeColor="accent5" w:themeTint="99"/>
        <w:left w:val="single" w:sz="4" w:space="0" w:color="EEE1E2" w:themeColor="accent5" w:themeTint="99"/>
        <w:bottom w:val="single" w:sz="4" w:space="0" w:color="EEE1E2" w:themeColor="accent5" w:themeTint="99"/>
        <w:right w:val="single" w:sz="4" w:space="0" w:color="EEE1E2" w:themeColor="accent5" w:themeTint="99"/>
        <w:insideH w:val="single" w:sz="4" w:space="0" w:color="EEE1E2" w:themeColor="accent5" w:themeTint="99"/>
      </w:tblBorders>
    </w:tblPr>
    <w:tblStylePr w:type="firstRow">
      <w:rPr>
        <w:b/>
        <w:bCs/>
        <w:color w:val="FFFFFF" w:themeColor="background1"/>
      </w:rPr>
      <w:tblPr/>
      <w:tcPr>
        <w:tcBorders>
          <w:top w:val="single" w:sz="4" w:space="0" w:color="E4CED0" w:themeColor="accent5"/>
          <w:left w:val="single" w:sz="4" w:space="0" w:color="E4CED0" w:themeColor="accent5"/>
          <w:bottom w:val="single" w:sz="4" w:space="0" w:color="E4CED0" w:themeColor="accent5"/>
          <w:right w:val="single" w:sz="4" w:space="0" w:color="E4CED0" w:themeColor="accent5"/>
          <w:insideH w:val="nil"/>
        </w:tcBorders>
        <w:shd w:val="clear" w:color="auto" w:fill="E4CED0" w:themeFill="accent5"/>
      </w:tcPr>
    </w:tblStylePr>
    <w:tblStylePr w:type="lastRow">
      <w:rPr>
        <w:b/>
        <w:bCs/>
      </w:rPr>
      <w:tblPr/>
      <w:tcPr>
        <w:tcBorders>
          <w:top w:val="double" w:sz="4" w:space="0" w:color="EEE1E2" w:themeColor="accent5" w:themeTint="99"/>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4-Accent6">
    <w:name w:val="List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tcBorders>
        <w:shd w:val="clear" w:color="auto" w:fill="FFFFFF" w:themeFill="accent6"/>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5Dark">
    <w:name w:val="List Table 5 Dark"/>
    <w:basedOn w:val="TableNorma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2222"/>
    <w:pPr>
      <w:spacing w:after="0" w:line="240" w:lineRule="auto"/>
    </w:pPr>
    <w:rPr>
      <w:color w:val="FFFFFF" w:themeColor="background1"/>
    </w:rPr>
    <w:tblPr>
      <w:tblStyleRowBandSize w:val="1"/>
      <w:tblStyleColBandSize w:val="1"/>
      <w:tblBorders>
        <w:top w:val="single" w:sz="24" w:space="0" w:color="262626" w:themeColor="accent1"/>
        <w:left w:val="single" w:sz="24" w:space="0" w:color="262626" w:themeColor="accent1"/>
        <w:bottom w:val="single" w:sz="24" w:space="0" w:color="262626" w:themeColor="accent1"/>
        <w:right w:val="single" w:sz="24" w:space="0" w:color="262626" w:themeColor="accent1"/>
      </w:tblBorders>
    </w:tblPr>
    <w:tcPr>
      <w:shd w:val="clear" w:color="auto" w:fill="2626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2222"/>
    <w:pPr>
      <w:spacing w:after="0" w:line="240" w:lineRule="auto"/>
    </w:pPr>
    <w:rPr>
      <w:color w:val="FFFFFF" w:themeColor="background1"/>
    </w:rPr>
    <w:tblPr>
      <w:tblStyleRowBandSize w:val="1"/>
      <w:tblStyleColBandSize w:val="1"/>
      <w:tblBorders>
        <w:top w:val="single" w:sz="24" w:space="0" w:color="650707" w:themeColor="accent2"/>
        <w:left w:val="single" w:sz="24" w:space="0" w:color="650707" w:themeColor="accent2"/>
        <w:bottom w:val="single" w:sz="24" w:space="0" w:color="650707" w:themeColor="accent2"/>
        <w:right w:val="single" w:sz="24" w:space="0" w:color="650707" w:themeColor="accent2"/>
      </w:tblBorders>
    </w:tblPr>
    <w:tcPr>
      <w:shd w:val="clear" w:color="auto" w:fill="65070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2222"/>
    <w:pPr>
      <w:spacing w:after="0" w:line="240" w:lineRule="auto"/>
    </w:pPr>
    <w:rPr>
      <w:color w:val="FFFFFF" w:themeColor="background1"/>
    </w:rPr>
    <w:tblPr>
      <w:tblStyleRowBandSize w:val="1"/>
      <w:tblStyleColBandSize w:val="1"/>
      <w:tblBorders>
        <w:top w:val="single" w:sz="24" w:space="0" w:color="E3E3E3" w:themeColor="accent3"/>
        <w:left w:val="single" w:sz="24" w:space="0" w:color="E3E3E3" w:themeColor="accent3"/>
        <w:bottom w:val="single" w:sz="24" w:space="0" w:color="E3E3E3" w:themeColor="accent3"/>
        <w:right w:val="single" w:sz="24" w:space="0" w:color="E3E3E3" w:themeColor="accent3"/>
      </w:tblBorders>
    </w:tblPr>
    <w:tcPr>
      <w:shd w:val="clear" w:color="auto" w:fill="E3E3E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2222"/>
    <w:pPr>
      <w:spacing w:after="0" w:line="240" w:lineRule="auto"/>
    </w:pPr>
    <w:rPr>
      <w:color w:val="FFFFFF" w:themeColor="background1"/>
    </w:rPr>
    <w:tblPr>
      <w:tblStyleRowBandSize w:val="1"/>
      <w:tblStyleColBandSize w:val="1"/>
      <w:tblBorders>
        <w:top w:val="single" w:sz="24" w:space="0" w:color="414141" w:themeColor="accent4"/>
        <w:left w:val="single" w:sz="24" w:space="0" w:color="414141" w:themeColor="accent4"/>
        <w:bottom w:val="single" w:sz="24" w:space="0" w:color="414141" w:themeColor="accent4"/>
        <w:right w:val="single" w:sz="24" w:space="0" w:color="414141" w:themeColor="accent4"/>
      </w:tblBorders>
    </w:tblPr>
    <w:tcPr>
      <w:shd w:val="clear" w:color="auto" w:fill="414141"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2222"/>
    <w:pPr>
      <w:spacing w:after="0" w:line="240" w:lineRule="auto"/>
    </w:pPr>
    <w:rPr>
      <w:color w:val="FFFFFF" w:themeColor="background1"/>
    </w:rPr>
    <w:tblPr>
      <w:tblStyleRowBandSize w:val="1"/>
      <w:tblStyleColBandSize w:val="1"/>
      <w:tblBorders>
        <w:top w:val="single" w:sz="24" w:space="0" w:color="E4CED0" w:themeColor="accent5"/>
        <w:left w:val="single" w:sz="24" w:space="0" w:color="E4CED0" w:themeColor="accent5"/>
        <w:bottom w:val="single" w:sz="24" w:space="0" w:color="E4CED0" w:themeColor="accent5"/>
        <w:right w:val="single" w:sz="24" w:space="0" w:color="E4CED0" w:themeColor="accent5"/>
      </w:tblBorders>
    </w:tblPr>
    <w:tcPr>
      <w:shd w:val="clear" w:color="auto" w:fill="E4CED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6"/>
        <w:left w:val="single" w:sz="24" w:space="0" w:color="FFFFFF" w:themeColor="accent6"/>
        <w:bottom w:val="single" w:sz="24" w:space="0" w:color="FFFFFF" w:themeColor="accent6"/>
        <w:right w:val="single" w:sz="24" w:space="0" w:color="FFFFFF" w:themeColor="accent6"/>
      </w:tblBorders>
    </w:tblPr>
    <w:tcPr>
      <w:shd w:val="clear" w:color="auto" w:fill="FFFF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72222"/>
    <w:pPr>
      <w:spacing w:after="0" w:line="240" w:lineRule="auto"/>
    </w:pPr>
    <w:rPr>
      <w:color w:val="1C1C1C" w:themeColor="accent1" w:themeShade="BF"/>
    </w:rPr>
    <w:tblPr>
      <w:tblStyleRowBandSize w:val="1"/>
      <w:tblStyleColBandSize w:val="1"/>
      <w:tblBorders>
        <w:top w:val="single" w:sz="4" w:space="0" w:color="262626" w:themeColor="accent1"/>
        <w:bottom w:val="single" w:sz="4" w:space="0" w:color="262626" w:themeColor="accent1"/>
      </w:tblBorders>
    </w:tblPr>
    <w:tblStylePr w:type="firstRow">
      <w:rPr>
        <w:b/>
        <w:bCs/>
      </w:rPr>
      <w:tblPr/>
      <w:tcPr>
        <w:tcBorders>
          <w:bottom w:val="single" w:sz="4" w:space="0" w:color="262626" w:themeColor="accent1"/>
        </w:tcBorders>
      </w:tcPr>
    </w:tblStylePr>
    <w:tblStylePr w:type="lastRow">
      <w:rPr>
        <w:b/>
        <w:bCs/>
      </w:rPr>
      <w:tblPr/>
      <w:tcPr>
        <w:tcBorders>
          <w:top w:val="double" w:sz="4" w:space="0" w:color="262626" w:themeColor="accent1"/>
        </w:tcBorders>
      </w:tcPr>
    </w:tblStylePr>
    <w:tblStylePr w:type="firstCol">
      <w:rPr>
        <w:b/>
        <w:bCs/>
      </w:rPr>
    </w:tblStylePr>
    <w:tblStylePr w:type="lastCol">
      <w:rPr>
        <w:b/>
        <w:bCs/>
      </w:rPr>
    </w:tblStylePr>
    <w:tblStylePr w:type="band1Vert">
      <w:tblPr/>
      <w:tcPr>
        <w:shd w:val="clear" w:color="auto" w:fill="D3D3D3" w:themeFill="accent1" w:themeFillTint="33"/>
      </w:tcPr>
    </w:tblStylePr>
    <w:tblStylePr w:type="band1Horz">
      <w:tblPr/>
      <w:tcPr>
        <w:shd w:val="clear" w:color="auto" w:fill="D3D3D3" w:themeFill="accent1" w:themeFillTint="33"/>
      </w:tcPr>
    </w:tblStylePr>
  </w:style>
  <w:style w:type="table" w:styleId="ListTable6Colorful-Accent2">
    <w:name w:val="List Table 6 Colorful Accent 2"/>
    <w:basedOn w:val="TableNormal"/>
    <w:uiPriority w:val="51"/>
    <w:rsid w:val="00572222"/>
    <w:pPr>
      <w:spacing w:after="0" w:line="240" w:lineRule="auto"/>
    </w:pPr>
    <w:rPr>
      <w:color w:val="4B0505" w:themeColor="accent2" w:themeShade="BF"/>
    </w:rPr>
    <w:tblPr>
      <w:tblStyleRowBandSize w:val="1"/>
      <w:tblStyleColBandSize w:val="1"/>
      <w:tblBorders>
        <w:top w:val="single" w:sz="4" w:space="0" w:color="650707" w:themeColor="accent2"/>
        <w:bottom w:val="single" w:sz="4" w:space="0" w:color="650707" w:themeColor="accent2"/>
      </w:tblBorders>
    </w:tblPr>
    <w:tblStylePr w:type="firstRow">
      <w:rPr>
        <w:b/>
        <w:bCs/>
      </w:rPr>
      <w:tblPr/>
      <w:tcPr>
        <w:tcBorders>
          <w:bottom w:val="single" w:sz="4" w:space="0" w:color="650707" w:themeColor="accent2"/>
        </w:tcBorders>
      </w:tcPr>
    </w:tblStylePr>
    <w:tblStylePr w:type="lastRow">
      <w:rPr>
        <w:b/>
        <w:bCs/>
      </w:rPr>
      <w:tblPr/>
      <w:tcPr>
        <w:tcBorders>
          <w:top w:val="double" w:sz="4" w:space="0" w:color="650707" w:themeColor="accent2"/>
        </w:tcBorders>
      </w:tcPr>
    </w:tblStylePr>
    <w:tblStylePr w:type="firstCol">
      <w:rPr>
        <w:b/>
        <w:bCs/>
      </w:rPr>
    </w:tblStylePr>
    <w:tblStylePr w:type="lastCol">
      <w:rPr>
        <w:b/>
        <w:bCs/>
      </w:rPr>
    </w:tblStylePr>
    <w:tblStylePr w:type="band1Vert">
      <w:tblPr/>
      <w:tcPr>
        <w:shd w:val="clear" w:color="auto" w:fill="F9B3B3" w:themeFill="accent2" w:themeFillTint="33"/>
      </w:tcPr>
    </w:tblStylePr>
    <w:tblStylePr w:type="band1Horz">
      <w:tblPr/>
      <w:tcPr>
        <w:shd w:val="clear" w:color="auto" w:fill="F9B3B3" w:themeFill="accent2" w:themeFillTint="33"/>
      </w:tcPr>
    </w:tblStylePr>
  </w:style>
  <w:style w:type="table" w:styleId="ListTable6Colorful-Accent3">
    <w:name w:val="List Table 6 Colorful Accent 3"/>
    <w:basedOn w:val="TableNormal"/>
    <w:uiPriority w:val="51"/>
    <w:rsid w:val="00572222"/>
    <w:pPr>
      <w:spacing w:after="0" w:line="240" w:lineRule="auto"/>
    </w:pPr>
    <w:rPr>
      <w:color w:val="AAAAAA" w:themeColor="accent3" w:themeShade="BF"/>
    </w:rPr>
    <w:tblPr>
      <w:tblStyleRowBandSize w:val="1"/>
      <w:tblStyleColBandSize w:val="1"/>
      <w:tblBorders>
        <w:top w:val="single" w:sz="4" w:space="0" w:color="E3E3E3" w:themeColor="accent3"/>
        <w:bottom w:val="single" w:sz="4" w:space="0" w:color="E3E3E3" w:themeColor="accent3"/>
      </w:tblBorders>
    </w:tblPr>
    <w:tblStylePr w:type="firstRow">
      <w:rPr>
        <w:b/>
        <w:bCs/>
      </w:rPr>
      <w:tblPr/>
      <w:tcPr>
        <w:tcBorders>
          <w:bottom w:val="single" w:sz="4" w:space="0" w:color="E3E3E3" w:themeColor="accent3"/>
        </w:tcBorders>
      </w:tcPr>
    </w:tblStylePr>
    <w:tblStylePr w:type="lastRow">
      <w:rPr>
        <w:b/>
        <w:bCs/>
      </w:rPr>
      <w:tblPr/>
      <w:tcPr>
        <w:tcBorders>
          <w:top w:val="double" w:sz="4" w:space="0" w:color="E3E3E3" w:themeColor="accent3"/>
        </w:tcBorders>
      </w:tcPr>
    </w:tblStylePr>
    <w:tblStylePr w:type="firstCol">
      <w:rPr>
        <w:b/>
        <w:bCs/>
      </w:rPr>
    </w:tblStylePr>
    <w:tblStylePr w:type="lastCol">
      <w:rPr>
        <w:b/>
        <w:bCs/>
      </w:rPr>
    </w:tblStylePr>
    <w:tblStylePr w:type="band1Vert">
      <w:tblPr/>
      <w:tcPr>
        <w:shd w:val="clear" w:color="auto" w:fill="F9F9F9" w:themeFill="accent3" w:themeFillTint="33"/>
      </w:tcPr>
    </w:tblStylePr>
    <w:tblStylePr w:type="band1Horz">
      <w:tblPr/>
      <w:tcPr>
        <w:shd w:val="clear" w:color="auto" w:fill="F9F9F9" w:themeFill="accent3" w:themeFillTint="33"/>
      </w:tcPr>
    </w:tblStylePr>
  </w:style>
  <w:style w:type="table" w:styleId="ListTable6Colorful-Accent4">
    <w:name w:val="List Table 6 Colorful Accent 4"/>
    <w:basedOn w:val="TableNormal"/>
    <w:uiPriority w:val="51"/>
    <w:rsid w:val="00572222"/>
    <w:pPr>
      <w:spacing w:after="0" w:line="240" w:lineRule="auto"/>
    </w:pPr>
    <w:rPr>
      <w:color w:val="303030" w:themeColor="accent4" w:themeShade="BF"/>
    </w:rPr>
    <w:tblPr>
      <w:tblStyleRowBandSize w:val="1"/>
      <w:tblStyleColBandSize w:val="1"/>
      <w:tblBorders>
        <w:top w:val="single" w:sz="4" w:space="0" w:color="414141" w:themeColor="accent4"/>
        <w:bottom w:val="single" w:sz="4" w:space="0" w:color="414141" w:themeColor="accent4"/>
      </w:tblBorders>
    </w:tblPr>
    <w:tblStylePr w:type="firstRow">
      <w:rPr>
        <w:b/>
        <w:bCs/>
      </w:rPr>
      <w:tblPr/>
      <w:tcPr>
        <w:tcBorders>
          <w:bottom w:val="single" w:sz="4" w:space="0" w:color="414141" w:themeColor="accent4"/>
        </w:tcBorders>
      </w:tcPr>
    </w:tblStylePr>
    <w:tblStylePr w:type="lastRow">
      <w:rPr>
        <w:b/>
        <w:bCs/>
      </w:rPr>
      <w:tblPr/>
      <w:tcPr>
        <w:tcBorders>
          <w:top w:val="double" w:sz="4" w:space="0" w:color="414141" w:themeColor="accent4"/>
        </w:tcBorders>
      </w:tcPr>
    </w:tblStylePr>
    <w:tblStylePr w:type="firstCol">
      <w:rPr>
        <w:b/>
        <w:bCs/>
      </w:rPr>
    </w:tblStylePr>
    <w:tblStylePr w:type="lastCol">
      <w:rPr>
        <w:b/>
        <w:bCs/>
      </w:rPr>
    </w:tblStylePr>
    <w:tblStylePr w:type="band1Vert">
      <w:tblPr/>
      <w:tcPr>
        <w:shd w:val="clear" w:color="auto" w:fill="D9D9D9" w:themeFill="accent4" w:themeFillTint="33"/>
      </w:tcPr>
    </w:tblStylePr>
    <w:tblStylePr w:type="band1Horz">
      <w:tblPr/>
      <w:tcPr>
        <w:shd w:val="clear" w:color="auto" w:fill="D9D9D9" w:themeFill="accent4" w:themeFillTint="33"/>
      </w:tcPr>
    </w:tblStylePr>
  </w:style>
  <w:style w:type="table" w:styleId="ListTable6Colorful-Accent5">
    <w:name w:val="List Table 6 Colorful Accent 5"/>
    <w:basedOn w:val="TableNormal"/>
    <w:uiPriority w:val="51"/>
    <w:rsid w:val="00572222"/>
    <w:pPr>
      <w:spacing w:after="0" w:line="240" w:lineRule="auto"/>
    </w:pPr>
    <w:rPr>
      <w:color w:val="BD878C" w:themeColor="accent5" w:themeShade="BF"/>
    </w:rPr>
    <w:tblPr>
      <w:tblStyleRowBandSize w:val="1"/>
      <w:tblStyleColBandSize w:val="1"/>
      <w:tblBorders>
        <w:top w:val="single" w:sz="4" w:space="0" w:color="E4CED0" w:themeColor="accent5"/>
        <w:bottom w:val="single" w:sz="4" w:space="0" w:color="E4CED0" w:themeColor="accent5"/>
      </w:tblBorders>
    </w:tblPr>
    <w:tblStylePr w:type="firstRow">
      <w:rPr>
        <w:b/>
        <w:bCs/>
      </w:rPr>
      <w:tblPr/>
      <w:tcPr>
        <w:tcBorders>
          <w:bottom w:val="single" w:sz="4" w:space="0" w:color="E4CED0" w:themeColor="accent5"/>
        </w:tcBorders>
      </w:tcPr>
    </w:tblStylePr>
    <w:tblStylePr w:type="lastRow">
      <w:rPr>
        <w:b/>
        <w:bCs/>
      </w:rPr>
      <w:tblPr/>
      <w:tcPr>
        <w:tcBorders>
          <w:top w:val="double" w:sz="4" w:space="0" w:color="E4CED0" w:themeColor="accent5"/>
        </w:tcBorders>
      </w:tcPr>
    </w:tblStylePr>
    <w:tblStylePr w:type="firstCol">
      <w:rPr>
        <w:b/>
        <w:bCs/>
      </w:rPr>
    </w:tblStylePr>
    <w:tblStylePr w:type="lastCol">
      <w:rPr>
        <w:b/>
        <w:bCs/>
      </w:rPr>
    </w:tblStylePr>
    <w:tblStylePr w:type="band1Vert">
      <w:tblPr/>
      <w:tcPr>
        <w:shd w:val="clear" w:color="auto" w:fill="F9F5F5" w:themeFill="accent5" w:themeFillTint="33"/>
      </w:tcPr>
    </w:tblStylePr>
    <w:tblStylePr w:type="band1Horz">
      <w:tblPr/>
      <w:tcPr>
        <w:shd w:val="clear" w:color="auto" w:fill="F9F5F5" w:themeFill="accent5" w:themeFillTint="33"/>
      </w:tcPr>
    </w:tblStylePr>
  </w:style>
  <w:style w:type="table" w:styleId="ListTable6Colorful-Accent6">
    <w:name w:val="List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bottom w:val="single" w:sz="4" w:space="0" w:color="FFFFFF" w:themeColor="accent6"/>
      </w:tblBorders>
    </w:tblPr>
    <w:tblStylePr w:type="firstRow">
      <w:rPr>
        <w:b/>
        <w:bCs/>
      </w:rPr>
      <w:tblPr/>
      <w:tcPr>
        <w:tcBorders>
          <w:bottom w:val="single" w:sz="4" w:space="0" w:color="FFFFFF" w:themeColor="accent6"/>
        </w:tcBorders>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7Colorful">
    <w:name w:val="List Table 7 Colorful"/>
    <w:basedOn w:val="TableNorma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2222"/>
    <w:pPr>
      <w:spacing w:after="0" w:line="240" w:lineRule="auto"/>
    </w:pPr>
    <w:rPr>
      <w:color w:val="1C1C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26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26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26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2626" w:themeColor="accent1"/>
        </w:tcBorders>
        <w:shd w:val="clear" w:color="auto" w:fill="FFFFFF" w:themeFill="background1"/>
      </w:tcPr>
    </w:tblStylePr>
    <w:tblStylePr w:type="band1Vert">
      <w:tblPr/>
      <w:tcPr>
        <w:shd w:val="clear" w:color="auto" w:fill="D3D3D3" w:themeFill="accent1" w:themeFillTint="33"/>
      </w:tcPr>
    </w:tblStylePr>
    <w:tblStylePr w:type="band1Horz">
      <w:tblPr/>
      <w:tcPr>
        <w:shd w:val="clear" w:color="auto" w:fill="D3D3D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2222"/>
    <w:pPr>
      <w:spacing w:after="0" w:line="240" w:lineRule="auto"/>
    </w:pPr>
    <w:rPr>
      <w:color w:val="4B050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5070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5070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5070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50707" w:themeColor="accent2"/>
        </w:tcBorders>
        <w:shd w:val="clear" w:color="auto" w:fill="FFFFFF" w:themeFill="background1"/>
      </w:tcPr>
    </w:tblStylePr>
    <w:tblStylePr w:type="band1Vert">
      <w:tblPr/>
      <w:tcPr>
        <w:shd w:val="clear" w:color="auto" w:fill="F9B3B3" w:themeFill="accent2" w:themeFillTint="33"/>
      </w:tcPr>
    </w:tblStylePr>
    <w:tblStylePr w:type="band1Horz">
      <w:tblPr/>
      <w:tcPr>
        <w:shd w:val="clear" w:color="auto" w:fill="F9B3B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2222"/>
    <w:pPr>
      <w:spacing w:after="0" w:line="240" w:lineRule="auto"/>
    </w:pPr>
    <w:rPr>
      <w:color w:val="AAAAA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3E3E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3E3E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3E3E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3E3E3" w:themeColor="accent3"/>
        </w:tcBorders>
        <w:shd w:val="clear" w:color="auto" w:fill="FFFFFF" w:themeFill="background1"/>
      </w:tcPr>
    </w:tblStylePr>
    <w:tblStylePr w:type="band1Vert">
      <w:tblPr/>
      <w:tcPr>
        <w:shd w:val="clear" w:color="auto" w:fill="F9F9F9" w:themeFill="accent3" w:themeFillTint="33"/>
      </w:tcPr>
    </w:tblStylePr>
    <w:tblStylePr w:type="band1Horz">
      <w:tblPr/>
      <w:tcPr>
        <w:shd w:val="clear" w:color="auto" w:fill="F9F9F9"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2222"/>
    <w:pPr>
      <w:spacing w:after="0" w:line="240" w:lineRule="auto"/>
    </w:pPr>
    <w:rPr>
      <w:color w:val="30303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4141"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4141"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4141"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4141" w:themeColor="accent4"/>
        </w:tcBorders>
        <w:shd w:val="clear" w:color="auto" w:fill="FFFFFF" w:themeFill="background1"/>
      </w:tcPr>
    </w:tblStylePr>
    <w:tblStylePr w:type="band1Vert">
      <w:tblPr/>
      <w:tcPr>
        <w:shd w:val="clear" w:color="auto" w:fill="D9D9D9" w:themeFill="accent4" w:themeFillTint="33"/>
      </w:tcPr>
    </w:tblStylePr>
    <w:tblStylePr w:type="band1Horz">
      <w:tblPr/>
      <w:tcPr>
        <w:shd w:val="clear" w:color="auto" w:fill="D9D9D9"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2222"/>
    <w:pPr>
      <w:spacing w:after="0" w:line="240" w:lineRule="auto"/>
    </w:pPr>
    <w:rPr>
      <w:color w:val="BD878C"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4CED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4CED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4CED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4CED0" w:themeColor="accent5"/>
        </w:tcBorders>
        <w:shd w:val="clear" w:color="auto" w:fill="FFFFFF" w:themeFill="background1"/>
      </w:tcPr>
    </w:tblStylePr>
    <w:tblStylePr w:type="band1Vert">
      <w:tblPr/>
      <w:tcPr>
        <w:shd w:val="clear" w:color="auto" w:fill="F9F5F5" w:themeFill="accent5" w:themeFillTint="33"/>
      </w:tcPr>
    </w:tblStylePr>
    <w:tblStylePr w:type="band1Horz">
      <w:tblPr/>
      <w:tcPr>
        <w:shd w:val="clear" w:color="auto" w:fill="F9F5F5"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2222"/>
    <w:pPr>
      <w:spacing w:after="0" w:line="240" w:lineRule="auto"/>
    </w:pPr>
    <w:rPr>
      <w:color w:val="BFBFB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6"/>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xtChar">
    <w:name w:val="Macro Text Char"/>
    <w:basedOn w:val="DefaultParagraphFont"/>
    <w:link w:val="MacroText"/>
    <w:uiPriority w:val="99"/>
    <w:semiHidden/>
    <w:rsid w:val="00572222"/>
    <w:rPr>
      <w:rFonts w:ascii="Consolas" w:hAnsi="Consolas"/>
      <w:kern w:val="16"/>
      <w:sz w:val="22"/>
      <w14:ligatures w14:val="standardContextual"/>
      <w14:numForm w14:val="oldStyle"/>
      <w14:numSpacing w14:val="proportional"/>
      <w14:cntxtAlts/>
    </w:rPr>
  </w:style>
  <w:style w:type="table" w:styleId="MediumGrid1">
    <w:name w:val="Medium Grid 1"/>
    <w:basedOn w:val="TableNorma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72222"/>
    <w:pPr>
      <w:spacing w:after="0" w:line="240" w:lineRule="auto"/>
    </w:pPr>
    <w:tblPr>
      <w:tblStyleRowBandSize w:val="1"/>
      <w:tblStyleColBandSize w:val="1"/>
      <w:tblBorders>
        <w:top w:val="single" w:sz="8"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single" w:sz="8" w:space="0" w:color="5C5C5C" w:themeColor="accent1" w:themeTint="BF"/>
        <w:insideV w:val="single" w:sz="8" w:space="0" w:color="5C5C5C" w:themeColor="accent1" w:themeTint="BF"/>
      </w:tblBorders>
    </w:tblPr>
    <w:tcPr>
      <w:shd w:val="clear" w:color="auto" w:fill="C9C9C9" w:themeFill="accent1" w:themeFillTint="3F"/>
    </w:tcPr>
    <w:tblStylePr w:type="firstRow">
      <w:rPr>
        <w:b/>
        <w:bCs/>
      </w:rPr>
    </w:tblStylePr>
    <w:tblStylePr w:type="lastRow">
      <w:rPr>
        <w:b/>
        <w:bCs/>
      </w:rPr>
      <w:tblPr/>
      <w:tcPr>
        <w:tcBorders>
          <w:top w:val="single" w:sz="18" w:space="0" w:color="5C5C5C" w:themeColor="accent1" w:themeTint="BF"/>
        </w:tcBorders>
      </w:tcPr>
    </w:tblStylePr>
    <w:tblStylePr w:type="firstCol">
      <w:rPr>
        <w:b/>
        <w:bCs/>
      </w:rPr>
    </w:tblStylePr>
    <w:tblStylePr w:type="lastCol">
      <w:rPr>
        <w:b/>
        <w:bCs/>
      </w:rPr>
    </w:tblStylePr>
    <w:tblStylePr w:type="band1Vert">
      <w:tblPr/>
      <w:tcPr>
        <w:shd w:val="clear" w:color="auto" w:fill="929292" w:themeFill="accent1" w:themeFillTint="7F"/>
      </w:tcPr>
    </w:tblStylePr>
    <w:tblStylePr w:type="band1Horz">
      <w:tblPr/>
      <w:tcPr>
        <w:shd w:val="clear" w:color="auto" w:fill="929292" w:themeFill="accent1" w:themeFillTint="7F"/>
      </w:tcPr>
    </w:tblStylePr>
  </w:style>
  <w:style w:type="table" w:styleId="MediumGrid1-Accent2">
    <w:name w:val="Medium Grid 1 Accent 2"/>
    <w:basedOn w:val="TableNormal"/>
    <w:uiPriority w:val="67"/>
    <w:semiHidden/>
    <w:unhideWhenUsed/>
    <w:rsid w:val="00572222"/>
    <w:pPr>
      <w:spacing w:after="0" w:line="240" w:lineRule="auto"/>
    </w:pPr>
    <w:tblPr>
      <w:tblStyleRowBandSize w:val="1"/>
      <w:tblStyleColBandSize w:val="1"/>
      <w:tblBorders>
        <w:top w:val="single" w:sz="8"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single" w:sz="8" w:space="0" w:color="C30D0D" w:themeColor="accent2" w:themeTint="BF"/>
        <w:insideV w:val="single" w:sz="8" w:space="0" w:color="C30D0D" w:themeColor="accent2" w:themeTint="BF"/>
      </w:tblBorders>
    </w:tblPr>
    <w:tcPr>
      <w:shd w:val="clear" w:color="auto" w:fill="F8A2A2" w:themeFill="accent2" w:themeFillTint="3F"/>
    </w:tcPr>
    <w:tblStylePr w:type="firstRow">
      <w:rPr>
        <w:b/>
        <w:bCs/>
      </w:rPr>
    </w:tblStylePr>
    <w:tblStylePr w:type="lastRow">
      <w:rPr>
        <w:b/>
        <w:bCs/>
      </w:rPr>
      <w:tblPr/>
      <w:tcPr>
        <w:tcBorders>
          <w:top w:val="single" w:sz="18" w:space="0" w:color="C30D0D" w:themeColor="accent2" w:themeTint="BF"/>
        </w:tcBorders>
      </w:tcPr>
    </w:tblStylePr>
    <w:tblStylePr w:type="firstCol">
      <w:rPr>
        <w:b/>
        <w:bCs/>
      </w:rPr>
    </w:tblStylePr>
    <w:tblStylePr w:type="lastCol">
      <w:rPr>
        <w:b/>
        <w:bCs/>
      </w:rPr>
    </w:tblStylePr>
    <w:tblStylePr w:type="band1Vert">
      <w:tblPr/>
      <w:tcPr>
        <w:shd w:val="clear" w:color="auto" w:fill="F24343" w:themeFill="accent2" w:themeFillTint="7F"/>
      </w:tcPr>
    </w:tblStylePr>
    <w:tblStylePr w:type="band1Horz">
      <w:tblPr/>
      <w:tcPr>
        <w:shd w:val="clear" w:color="auto" w:fill="F24343" w:themeFill="accent2" w:themeFillTint="7F"/>
      </w:tcPr>
    </w:tblStylePr>
  </w:style>
  <w:style w:type="table" w:styleId="MediumGrid1-Accent3">
    <w:name w:val="Medium Grid 1 Accent 3"/>
    <w:basedOn w:val="TableNormal"/>
    <w:uiPriority w:val="67"/>
    <w:semiHidden/>
    <w:unhideWhenUsed/>
    <w:rsid w:val="00572222"/>
    <w:pPr>
      <w:spacing w:after="0" w:line="240" w:lineRule="auto"/>
    </w:pPr>
    <w:tblPr>
      <w:tblStyleRowBandSize w:val="1"/>
      <w:tblStyleColBandSize w:val="1"/>
      <w:tblBorders>
        <w:top w:val="single" w:sz="8"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single" w:sz="8" w:space="0" w:color="EAEAEA" w:themeColor="accent3" w:themeTint="BF"/>
        <w:insideV w:val="single" w:sz="8" w:space="0" w:color="EAEAEA" w:themeColor="accent3" w:themeTint="BF"/>
      </w:tblBorders>
    </w:tblPr>
    <w:tcPr>
      <w:shd w:val="clear" w:color="auto" w:fill="F8F8F8" w:themeFill="accent3" w:themeFillTint="3F"/>
    </w:tcPr>
    <w:tblStylePr w:type="firstRow">
      <w:rPr>
        <w:b/>
        <w:bCs/>
      </w:rPr>
    </w:tblStylePr>
    <w:tblStylePr w:type="lastRow">
      <w:rPr>
        <w:b/>
        <w:bCs/>
      </w:rPr>
      <w:tblPr/>
      <w:tcPr>
        <w:tcBorders>
          <w:top w:val="single" w:sz="18" w:space="0" w:color="EAEAEA" w:themeColor="accent3" w:themeTint="BF"/>
        </w:tcBorders>
      </w:tcPr>
    </w:tblStylePr>
    <w:tblStylePr w:type="firstCol">
      <w:rPr>
        <w:b/>
        <w:bCs/>
      </w:rPr>
    </w:tblStylePr>
    <w:tblStylePr w:type="lastCol">
      <w:rPr>
        <w:b/>
        <w:bCs/>
      </w:rPr>
    </w:tblStylePr>
    <w:tblStylePr w:type="band1Vert">
      <w:tblPr/>
      <w:tcPr>
        <w:shd w:val="clear" w:color="auto" w:fill="F1F1F1" w:themeFill="accent3" w:themeFillTint="7F"/>
      </w:tcPr>
    </w:tblStylePr>
    <w:tblStylePr w:type="band1Horz">
      <w:tblPr/>
      <w:tcPr>
        <w:shd w:val="clear" w:color="auto" w:fill="F1F1F1" w:themeFill="accent3" w:themeFillTint="7F"/>
      </w:tcPr>
    </w:tblStylePr>
  </w:style>
  <w:style w:type="table" w:styleId="MediumGrid1-Accent4">
    <w:name w:val="Medium Grid 1 Accent 4"/>
    <w:basedOn w:val="TableNormal"/>
    <w:uiPriority w:val="67"/>
    <w:semiHidden/>
    <w:unhideWhenUsed/>
    <w:rsid w:val="00572222"/>
    <w:pPr>
      <w:spacing w:after="0" w:line="240" w:lineRule="auto"/>
    </w:pPr>
    <w:tblPr>
      <w:tblStyleRowBandSize w:val="1"/>
      <w:tblStyleColBandSize w:val="1"/>
      <w:tblBorders>
        <w:top w:val="single" w:sz="8"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single" w:sz="8" w:space="0" w:color="707070" w:themeColor="accent4" w:themeTint="BF"/>
        <w:insideV w:val="single" w:sz="8" w:space="0" w:color="707070" w:themeColor="accent4" w:themeTint="BF"/>
      </w:tblBorders>
    </w:tblPr>
    <w:tcPr>
      <w:shd w:val="clear" w:color="auto" w:fill="D0D0D0" w:themeFill="accent4" w:themeFillTint="3F"/>
    </w:tcPr>
    <w:tblStylePr w:type="firstRow">
      <w:rPr>
        <w:b/>
        <w:bCs/>
      </w:rPr>
    </w:tblStylePr>
    <w:tblStylePr w:type="lastRow">
      <w:rPr>
        <w:b/>
        <w:bCs/>
      </w:rPr>
      <w:tblPr/>
      <w:tcPr>
        <w:tcBorders>
          <w:top w:val="single" w:sz="18" w:space="0" w:color="707070" w:themeColor="accent4" w:themeTint="BF"/>
        </w:tcBorders>
      </w:tcPr>
    </w:tblStylePr>
    <w:tblStylePr w:type="firstCol">
      <w:rPr>
        <w:b/>
        <w:bCs/>
      </w:rPr>
    </w:tblStylePr>
    <w:tblStylePr w:type="lastCol">
      <w:rPr>
        <w:b/>
        <w:bCs/>
      </w:rPr>
    </w:tblStylePr>
    <w:tblStylePr w:type="band1Vert">
      <w:tblPr/>
      <w:tcPr>
        <w:shd w:val="clear" w:color="auto" w:fill="A0A0A0" w:themeFill="accent4" w:themeFillTint="7F"/>
      </w:tcPr>
    </w:tblStylePr>
    <w:tblStylePr w:type="band1Horz">
      <w:tblPr/>
      <w:tcPr>
        <w:shd w:val="clear" w:color="auto" w:fill="A0A0A0" w:themeFill="accent4" w:themeFillTint="7F"/>
      </w:tcPr>
    </w:tblStylePr>
  </w:style>
  <w:style w:type="table" w:styleId="MediumGrid1-Accent5">
    <w:name w:val="Medium Grid 1 Accent 5"/>
    <w:basedOn w:val="TableNormal"/>
    <w:uiPriority w:val="67"/>
    <w:semiHidden/>
    <w:unhideWhenUsed/>
    <w:rsid w:val="00572222"/>
    <w:pPr>
      <w:spacing w:after="0" w:line="240" w:lineRule="auto"/>
    </w:pPr>
    <w:tblPr>
      <w:tblStyleRowBandSize w:val="1"/>
      <w:tblStyleColBandSize w:val="1"/>
      <w:tblBorders>
        <w:top w:val="single" w:sz="8"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single" w:sz="8" w:space="0" w:color="EADADB" w:themeColor="accent5" w:themeTint="BF"/>
        <w:insideV w:val="single" w:sz="8" w:space="0" w:color="EADADB" w:themeColor="accent5" w:themeTint="BF"/>
      </w:tblBorders>
    </w:tblPr>
    <w:tcPr>
      <w:shd w:val="clear" w:color="auto" w:fill="F8F2F3" w:themeFill="accent5" w:themeFillTint="3F"/>
    </w:tcPr>
    <w:tblStylePr w:type="firstRow">
      <w:rPr>
        <w:b/>
        <w:bCs/>
      </w:rPr>
    </w:tblStylePr>
    <w:tblStylePr w:type="lastRow">
      <w:rPr>
        <w:b/>
        <w:bCs/>
      </w:rPr>
      <w:tblPr/>
      <w:tcPr>
        <w:tcBorders>
          <w:top w:val="single" w:sz="18" w:space="0" w:color="EADADB" w:themeColor="accent5" w:themeTint="BF"/>
        </w:tcBorders>
      </w:tcPr>
    </w:tblStylePr>
    <w:tblStylePr w:type="firstCol">
      <w:rPr>
        <w:b/>
        <w:bCs/>
      </w:rPr>
    </w:tblStylePr>
    <w:tblStylePr w:type="lastCol">
      <w:rPr>
        <w:b/>
        <w:bCs/>
      </w:rPr>
    </w:tblStylePr>
    <w:tblStylePr w:type="band1Vert">
      <w:tblPr/>
      <w:tcPr>
        <w:shd w:val="clear" w:color="auto" w:fill="F1E6E7" w:themeFill="accent5" w:themeFillTint="7F"/>
      </w:tcPr>
    </w:tblStylePr>
    <w:tblStylePr w:type="band1Horz">
      <w:tblPr/>
      <w:tcPr>
        <w:shd w:val="clear" w:color="auto" w:fill="F1E6E7" w:themeFill="accent5" w:themeFillTint="7F"/>
      </w:tcPr>
    </w:tblStylePr>
  </w:style>
  <w:style w:type="table" w:styleId="MediumGrid1-Accent6">
    <w:name w:val="Medium Grid 1 Accent 6"/>
    <w:basedOn w:val="TableNormal"/>
    <w:uiPriority w:val="67"/>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insideV w:val="single" w:sz="8" w:space="0" w:color="FFFFFF" w:themeColor="accent6" w:themeTint="BF"/>
      </w:tblBorders>
    </w:tblPr>
    <w:tcPr>
      <w:shd w:val="clear" w:color="auto" w:fill="FFFFFF" w:themeFill="accent6" w:themeFillTint="3F"/>
    </w:tcPr>
    <w:tblStylePr w:type="firstRow">
      <w:rPr>
        <w:b/>
        <w:bCs/>
      </w:rPr>
    </w:tblStylePr>
    <w:tblStylePr w:type="lastRow">
      <w:rPr>
        <w:b/>
        <w:bCs/>
      </w:rPr>
      <w:tblPr/>
      <w:tcPr>
        <w:tcBorders>
          <w:top w:val="single" w:sz="18" w:space="0" w:color="FFFFFF" w:themeColor="accent6" w:themeTint="BF"/>
        </w:tcBorders>
      </w:tcPr>
    </w:tblStylePr>
    <w:tblStylePr w:type="firstCol">
      <w:rPr>
        <w:b/>
        <w:bCs/>
      </w:rPr>
    </w:tblStylePr>
    <w:tblStylePr w:type="lastCol">
      <w:rPr>
        <w:b/>
        <w:bCs/>
      </w:r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MediumGrid2">
    <w:name w:val="Medium Grid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insideH w:val="single" w:sz="8" w:space="0" w:color="262626" w:themeColor="accent1"/>
        <w:insideV w:val="single" w:sz="8" w:space="0" w:color="262626" w:themeColor="accent1"/>
      </w:tblBorders>
    </w:tblPr>
    <w:tcPr>
      <w:shd w:val="clear" w:color="auto" w:fill="C9C9C9" w:themeFill="accent1" w:themeFillTint="3F"/>
    </w:tcPr>
    <w:tblStylePr w:type="firstRow">
      <w:rPr>
        <w:b/>
        <w:bCs/>
        <w:color w:val="000000" w:themeColor="text1"/>
      </w:rPr>
      <w:tblPr/>
      <w:tcPr>
        <w:shd w:val="clear" w:color="auto" w:fill="E9E9E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D3D3" w:themeFill="accent1" w:themeFillTint="33"/>
      </w:tcPr>
    </w:tblStylePr>
    <w:tblStylePr w:type="band1Vert">
      <w:tblPr/>
      <w:tcPr>
        <w:shd w:val="clear" w:color="auto" w:fill="929292" w:themeFill="accent1" w:themeFillTint="7F"/>
      </w:tcPr>
    </w:tblStylePr>
    <w:tblStylePr w:type="band1Horz">
      <w:tblPr/>
      <w:tcPr>
        <w:tcBorders>
          <w:insideH w:val="single" w:sz="6" w:space="0" w:color="262626" w:themeColor="accent1"/>
          <w:insideV w:val="single" w:sz="6" w:space="0" w:color="262626" w:themeColor="accent1"/>
        </w:tcBorders>
        <w:shd w:val="clear" w:color="auto" w:fill="92929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insideH w:val="single" w:sz="8" w:space="0" w:color="650707" w:themeColor="accent2"/>
        <w:insideV w:val="single" w:sz="8" w:space="0" w:color="650707" w:themeColor="accent2"/>
      </w:tblBorders>
    </w:tblPr>
    <w:tcPr>
      <w:shd w:val="clear" w:color="auto" w:fill="F8A2A2" w:themeFill="accent2" w:themeFillTint="3F"/>
    </w:tcPr>
    <w:tblStylePr w:type="firstRow">
      <w:rPr>
        <w:b/>
        <w:bCs/>
        <w:color w:val="000000" w:themeColor="text1"/>
      </w:rPr>
      <w:tblPr/>
      <w:tcPr>
        <w:shd w:val="clear" w:color="auto" w:fill="FCD9D9"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B3B3" w:themeFill="accent2" w:themeFillTint="33"/>
      </w:tcPr>
    </w:tblStylePr>
    <w:tblStylePr w:type="band1Vert">
      <w:tblPr/>
      <w:tcPr>
        <w:shd w:val="clear" w:color="auto" w:fill="F24343" w:themeFill="accent2" w:themeFillTint="7F"/>
      </w:tcPr>
    </w:tblStylePr>
    <w:tblStylePr w:type="band1Horz">
      <w:tblPr/>
      <w:tcPr>
        <w:tcBorders>
          <w:insideH w:val="single" w:sz="6" w:space="0" w:color="650707" w:themeColor="accent2"/>
          <w:insideV w:val="single" w:sz="6" w:space="0" w:color="650707" w:themeColor="accent2"/>
        </w:tcBorders>
        <w:shd w:val="clear" w:color="auto" w:fill="F24343"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insideH w:val="single" w:sz="8" w:space="0" w:color="E3E3E3" w:themeColor="accent3"/>
        <w:insideV w:val="single" w:sz="8" w:space="0" w:color="E3E3E3" w:themeColor="accent3"/>
      </w:tblBorders>
    </w:tblPr>
    <w:tcPr>
      <w:shd w:val="clear" w:color="auto" w:fill="F8F8F8" w:themeFill="accent3" w:themeFillTint="3F"/>
    </w:tcPr>
    <w:tblStylePr w:type="firstRow">
      <w:rPr>
        <w:b/>
        <w:bCs/>
        <w:color w:val="000000" w:themeColor="text1"/>
      </w:rPr>
      <w:tblPr/>
      <w:tcPr>
        <w:shd w:val="clear" w:color="auto" w:fill="FCFCF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9F9" w:themeFill="accent3" w:themeFillTint="33"/>
      </w:tcPr>
    </w:tblStylePr>
    <w:tblStylePr w:type="band1Vert">
      <w:tblPr/>
      <w:tcPr>
        <w:shd w:val="clear" w:color="auto" w:fill="F1F1F1" w:themeFill="accent3" w:themeFillTint="7F"/>
      </w:tcPr>
    </w:tblStylePr>
    <w:tblStylePr w:type="band1Horz">
      <w:tblPr/>
      <w:tcPr>
        <w:tcBorders>
          <w:insideH w:val="single" w:sz="6" w:space="0" w:color="E3E3E3" w:themeColor="accent3"/>
          <w:insideV w:val="single" w:sz="6" w:space="0" w:color="E3E3E3" w:themeColor="accent3"/>
        </w:tcBorders>
        <w:shd w:val="clear" w:color="auto" w:fill="F1F1F1"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insideH w:val="single" w:sz="8" w:space="0" w:color="414141" w:themeColor="accent4"/>
        <w:insideV w:val="single" w:sz="8" w:space="0" w:color="414141" w:themeColor="accent4"/>
      </w:tblBorders>
    </w:tblPr>
    <w:tcPr>
      <w:shd w:val="clear" w:color="auto" w:fill="D0D0D0" w:themeFill="accent4" w:themeFillTint="3F"/>
    </w:tcPr>
    <w:tblStylePr w:type="firstRow">
      <w:rPr>
        <w:b/>
        <w:bCs/>
        <w:color w:val="000000" w:themeColor="text1"/>
      </w:rPr>
      <w:tblPr/>
      <w:tcPr>
        <w:shd w:val="clear" w:color="auto" w:fill="ECECEC"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D9D9" w:themeFill="accent4" w:themeFillTint="33"/>
      </w:tcPr>
    </w:tblStylePr>
    <w:tblStylePr w:type="band1Vert">
      <w:tblPr/>
      <w:tcPr>
        <w:shd w:val="clear" w:color="auto" w:fill="A0A0A0" w:themeFill="accent4" w:themeFillTint="7F"/>
      </w:tcPr>
    </w:tblStylePr>
    <w:tblStylePr w:type="band1Horz">
      <w:tblPr/>
      <w:tcPr>
        <w:tcBorders>
          <w:insideH w:val="single" w:sz="6" w:space="0" w:color="414141" w:themeColor="accent4"/>
          <w:insideV w:val="single" w:sz="6" w:space="0" w:color="414141" w:themeColor="accent4"/>
        </w:tcBorders>
        <w:shd w:val="clear" w:color="auto" w:fill="A0A0A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insideH w:val="single" w:sz="8" w:space="0" w:color="E4CED0" w:themeColor="accent5"/>
        <w:insideV w:val="single" w:sz="8" w:space="0" w:color="E4CED0" w:themeColor="accent5"/>
      </w:tblBorders>
    </w:tblPr>
    <w:tcPr>
      <w:shd w:val="clear" w:color="auto" w:fill="F8F2F3" w:themeFill="accent5" w:themeFillTint="3F"/>
    </w:tcPr>
    <w:tblStylePr w:type="firstRow">
      <w:rPr>
        <w:b/>
        <w:bCs/>
        <w:color w:val="000000" w:themeColor="text1"/>
      </w:rPr>
      <w:tblPr/>
      <w:tcPr>
        <w:shd w:val="clear" w:color="auto" w:fill="FCFAF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F5F5" w:themeFill="accent5" w:themeFillTint="33"/>
      </w:tcPr>
    </w:tblStylePr>
    <w:tblStylePr w:type="band1Vert">
      <w:tblPr/>
      <w:tcPr>
        <w:shd w:val="clear" w:color="auto" w:fill="F1E6E7" w:themeFill="accent5" w:themeFillTint="7F"/>
      </w:tcPr>
    </w:tblStylePr>
    <w:tblStylePr w:type="band1Horz">
      <w:tblPr/>
      <w:tcPr>
        <w:tcBorders>
          <w:insideH w:val="single" w:sz="6" w:space="0" w:color="E4CED0" w:themeColor="accent5"/>
          <w:insideV w:val="single" w:sz="6" w:space="0" w:color="E4CED0" w:themeColor="accent5"/>
        </w:tcBorders>
        <w:shd w:val="clear" w:color="auto" w:fill="F1E6E7"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cPr>
      <w:shd w:val="clear" w:color="auto" w:fill="FFFFFF" w:themeFill="accent6" w:themeFillTint="3F"/>
    </w:tcPr>
    <w:tblStylePr w:type="firstRow">
      <w:rPr>
        <w:b/>
        <w:bCs/>
        <w:color w:val="000000" w:themeColor="text1"/>
      </w:rPr>
      <w:tblPr/>
      <w:tcPr>
        <w:shd w:val="clear" w:color="auto" w:fill="FFFF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6" w:themeFillTint="33"/>
      </w:tcPr>
    </w:tblStylePr>
    <w:tblStylePr w:type="band1Vert">
      <w:tblPr/>
      <w:tcPr>
        <w:shd w:val="clear" w:color="auto" w:fill="FFFFFF" w:themeFill="accent6" w:themeFillTint="7F"/>
      </w:tcPr>
    </w:tblStylePr>
    <w:tblStylePr w:type="band1Horz">
      <w:tblPr/>
      <w:tcPr>
        <w:tcBorders>
          <w:insideH w:val="single" w:sz="6" w:space="0" w:color="FFFFFF" w:themeColor="accent6"/>
          <w:insideV w:val="single" w:sz="6" w:space="0" w:color="FFFFFF" w:themeColor="accent6"/>
        </w:tcBorders>
        <w:shd w:val="clear" w:color="auto" w:fill="FFFFF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C9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26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26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26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26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929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9292" w:themeFill="accent1" w:themeFillTint="7F"/>
      </w:tcPr>
    </w:tblStylePr>
  </w:style>
  <w:style w:type="table" w:styleId="MediumGrid3-Accent2">
    <w:name w:val="Medium Grid 3 Accent 2"/>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A2A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5070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5070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5070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5070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4343"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4343" w:themeFill="accent2" w:themeFillTint="7F"/>
      </w:tcPr>
    </w:tblStylePr>
  </w:style>
  <w:style w:type="table" w:styleId="MediumGrid3-Accent3">
    <w:name w:val="Medium Grid 3 Accent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8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3E3E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3E3E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3E3E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3E3E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F1F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F1F1" w:themeFill="accent3" w:themeFillTint="7F"/>
      </w:tcPr>
    </w:tblStylePr>
  </w:style>
  <w:style w:type="table" w:styleId="MediumGrid3-Accent4">
    <w:name w:val="Medium Grid 3 Accent 4"/>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0D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14141"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14141"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14141"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14141"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A0A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A0A0" w:themeFill="accent4" w:themeFillTint="7F"/>
      </w:tcPr>
    </w:tblStylePr>
  </w:style>
  <w:style w:type="table" w:styleId="MediumGrid3-Accent5">
    <w:name w:val="Medium Grid 3 Accent 5"/>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F2F3"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4CED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4CED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4CED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4CED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E6E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E6E7" w:themeFill="accent5" w:themeFillTint="7F"/>
      </w:tcPr>
    </w:tblStylePr>
  </w:style>
  <w:style w:type="table" w:styleId="MediumGrid3-Accent6">
    <w:name w:val="Medium Grid 3 Accent 6"/>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6" w:themeFillTint="7F"/>
      </w:tcPr>
    </w:tblStylePr>
  </w:style>
  <w:style w:type="table" w:styleId="MediumList1">
    <w:name w:val="Medium Lis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262626" w:themeColor="accent1"/>
        <w:bottom w:val="single" w:sz="8" w:space="0" w:color="262626" w:themeColor="accent1"/>
      </w:tblBorders>
    </w:tblPr>
    <w:tblStylePr w:type="firstRow">
      <w:rPr>
        <w:rFonts w:asciiTheme="majorHAnsi" w:eastAsiaTheme="majorEastAsia" w:hAnsiTheme="majorHAnsi" w:cstheme="majorBidi"/>
      </w:rPr>
      <w:tblPr/>
      <w:tcPr>
        <w:tcBorders>
          <w:top w:val="nil"/>
          <w:bottom w:val="single" w:sz="8" w:space="0" w:color="262626" w:themeColor="accent1"/>
        </w:tcBorders>
      </w:tcPr>
    </w:tblStylePr>
    <w:tblStylePr w:type="lastRow">
      <w:rPr>
        <w:b/>
        <w:bCs/>
        <w:color w:val="000000" w:themeColor="text2"/>
      </w:rPr>
      <w:tblPr/>
      <w:tcPr>
        <w:tcBorders>
          <w:top w:val="single" w:sz="8" w:space="0" w:color="262626" w:themeColor="accent1"/>
          <w:bottom w:val="single" w:sz="8" w:space="0" w:color="262626" w:themeColor="accent1"/>
        </w:tcBorders>
      </w:tcPr>
    </w:tblStylePr>
    <w:tblStylePr w:type="firstCol">
      <w:rPr>
        <w:b/>
        <w:bCs/>
      </w:rPr>
    </w:tblStylePr>
    <w:tblStylePr w:type="lastCol">
      <w:rPr>
        <w:b/>
        <w:bCs/>
      </w:rPr>
      <w:tblPr/>
      <w:tcPr>
        <w:tcBorders>
          <w:top w:val="single" w:sz="8" w:space="0" w:color="262626" w:themeColor="accent1"/>
          <w:bottom w:val="single" w:sz="8" w:space="0" w:color="262626" w:themeColor="accent1"/>
        </w:tcBorders>
      </w:tcPr>
    </w:tblStylePr>
    <w:tblStylePr w:type="band1Vert">
      <w:tblPr/>
      <w:tcPr>
        <w:shd w:val="clear" w:color="auto" w:fill="C9C9C9" w:themeFill="accent1" w:themeFillTint="3F"/>
      </w:tcPr>
    </w:tblStylePr>
    <w:tblStylePr w:type="band1Horz">
      <w:tblPr/>
      <w:tcPr>
        <w:shd w:val="clear" w:color="auto" w:fill="C9C9C9" w:themeFill="accent1" w:themeFillTint="3F"/>
      </w:tcPr>
    </w:tblStylePr>
  </w:style>
  <w:style w:type="table" w:styleId="MediumList1-Accent2">
    <w:name w:val="Medium List 1 Accent 2"/>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650707" w:themeColor="accent2"/>
        <w:bottom w:val="single" w:sz="8" w:space="0" w:color="650707" w:themeColor="accent2"/>
      </w:tblBorders>
    </w:tblPr>
    <w:tblStylePr w:type="firstRow">
      <w:rPr>
        <w:rFonts w:asciiTheme="majorHAnsi" w:eastAsiaTheme="majorEastAsia" w:hAnsiTheme="majorHAnsi" w:cstheme="majorBidi"/>
      </w:rPr>
      <w:tblPr/>
      <w:tcPr>
        <w:tcBorders>
          <w:top w:val="nil"/>
          <w:bottom w:val="single" w:sz="8" w:space="0" w:color="650707" w:themeColor="accent2"/>
        </w:tcBorders>
      </w:tcPr>
    </w:tblStylePr>
    <w:tblStylePr w:type="lastRow">
      <w:rPr>
        <w:b/>
        <w:bCs/>
        <w:color w:val="000000" w:themeColor="text2"/>
      </w:rPr>
      <w:tblPr/>
      <w:tcPr>
        <w:tcBorders>
          <w:top w:val="single" w:sz="8" w:space="0" w:color="650707" w:themeColor="accent2"/>
          <w:bottom w:val="single" w:sz="8" w:space="0" w:color="650707" w:themeColor="accent2"/>
        </w:tcBorders>
      </w:tcPr>
    </w:tblStylePr>
    <w:tblStylePr w:type="firstCol">
      <w:rPr>
        <w:b/>
        <w:bCs/>
      </w:rPr>
    </w:tblStylePr>
    <w:tblStylePr w:type="lastCol">
      <w:rPr>
        <w:b/>
        <w:bCs/>
      </w:rPr>
      <w:tblPr/>
      <w:tcPr>
        <w:tcBorders>
          <w:top w:val="single" w:sz="8" w:space="0" w:color="650707" w:themeColor="accent2"/>
          <w:bottom w:val="single" w:sz="8" w:space="0" w:color="650707" w:themeColor="accent2"/>
        </w:tcBorders>
      </w:tcPr>
    </w:tblStylePr>
    <w:tblStylePr w:type="band1Vert">
      <w:tblPr/>
      <w:tcPr>
        <w:shd w:val="clear" w:color="auto" w:fill="F8A2A2" w:themeFill="accent2" w:themeFillTint="3F"/>
      </w:tcPr>
    </w:tblStylePr>
    <w:tblStylePr w:type="band1Horz">
      <w:tblPr/>
      <w:tcPr>
        <w:shd w:val="clear" w:color="auto" w:fill="F8A2A2" w:themeFill="accent2" w:themeFillTint="3F"/>
      </w:tcPr>
    </w:tblStylePr>
  </w:style>
  <w:style w:type="table" w:styleId="MediumList1-Accent3">
    <w:name w:val="Medium List 1 Accent 3"/>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E3E3E3" w:themeColor="accent3"/>
        <w:bottom w:val="single" w:sz="8" w:space="0" w:color="E3E3E3" w:themeColor="accent3"/>
      </w:tblBorders>
    </w:tblPr>
    <w:tblStylePr w:type="firstRow">
      <w:rPr>
        <w:rFonts w:asciiTheme="majorHAnsi" w:eastAsiaTheme="majorEastAsia" w:hAnsiTheme="majorHAnsi" w:cstheme="majorBidi"/>
      </w:rPr>
      <w:tblPr/>
      <w:tcPr>
        <w:tcBorders>
          <w:top w:val="nil"/>
          <w:bottom w:val="single" w:sz="8" w:space="0" w:color="E3E3E3" w:themeColor="accent3"/>
        </w:tcBorders>
      </w:tcPr>
    </w:tblStylePr>
    <w:tblStylePr w:type="lastRow">
      <w:rPr>
        <w:b/>
        <w:bCs/>
        <w:color w:val="000000" w:themeColor="text2"/>
      </w:rPr>
      <w:tblPr/>
      <w:tcPr>
        <w:tcBorders>
          <w:top w:val="single" w:sz="8" w:space="0" w:color="E3E3E3" w:themeColor="accent3"/>
          <w:bottom w:val="single" w:sz="8" w:space="0" w:color="E3E3E3" w:themeColor="accent3"/>
        </w:tcBorders>
      </w:tcPr>
    </w:tblStylePr>
    <w:tblStylePr w:type="firstCol">
      <w:rPr>
        <w:b/>
        <w:bCs/>
      </w:rPr>
    </w:tblStylePr>
    <w:tblStylePr w:type="lastCol">
      <w:rPr>
        <w:b/>
        <w:bCs/>
      </w:rPr>
      <w:tblPr/>
      <w:tcPr>
        <w:tcBorders>
          <w:top w:val="single" w:sz="8" w:space="0" w:color="E3E3E3" w:themeColor="accent3"/>
          <w:bottom w:val="single" w:sz="8" w:space="0" w:color="E3E3E3" w:themeColor="accent3"/>
        </w:tcBorders>
      </w:tcPr>
    </w:tblStylePr>
    <w:tblStylePr w:type="band1Vert">
      <w:tblPr/>
      <w:tcPr>
        <w:shd w:val="clear" w:color="auto" w:fill="F8F8F8" w:themeFill="accent3" w:themeFillTint="3F"/>
      </w:tcPr>
    </w:tblStylePr>
    <w:tblStylePr w:type="band1Horz">
      <w:tblPr/>
      <w:tcPr>
        <w:shd w:val="clear" w:color="auto" w:fill="F8F8F8" w:themeFill="accent3" w:themeFillTint="3F"/>
      </w:tcPr>
    </w:tblStylePr>
  </w:style>
  <w:style w:type="table" w:styleId="MediumList1-Accent4">
    <w:name w:val="Medium List 1 Accent 4"/>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414141" w:themeColor="accent4"/>
        <w:bottom w:val="single" w:sz="8" w:space="0" w:color="414141" w:themeColor="accent4"/>
      </w:tblBorders>
    </w:tblPr>
    <w:tblStylePr w:type="firstRow">
      <w:rPr>
        <w:rFonts w:asciiTheme="majorHAnsi" w:eastAsiaTheme="majorEastAsia" w:hAnsiTheme="majorHAnsi" w:cstheme="majorBidi"/>
      </w:rPr>
      <w:tblPr/>
      <w:tcPr>
        <w:tcBorders>
          <w:top w:val="nil"/>
          <w:bottom w:val="single" w:sz="8" w:space="0" w:color="414141" w:themeColor="accent4"/>
        </w:tcBorders>
      </w:tcPr>
    </w:tblStylePr>
    <w:tblStylePr w:type="lastRow">
      <w:rPr>
        <w:b/>
        <w:bCs/>
        <w:color w:val="000000" w:themeColor="text2"/>
      </w:rPr>
      <w:tblPr/>
      <w:tcPr>
        <w:tcBorders>
          <w:top w:val="single" w:sz="8" w:space="0" w:color="414141" w:themeColor="accent4"/>
          <w:bottom w:val="single" w:sz="8" w:space="0" w:color="414141" w:themeColor="accent4"/>
        </w:tcBorders>
      </w:tcPr>
    </w:tblStylePr>
    <w:tblStylePr w:type="firstCol">
      <w:rPr>
        <w:b/>
        <w:bCs/>
      </w:rPr>
    </w:tblStylePr>
    <w:tblStylePr w:type="lastCol">
      <w:rPr>
        <w:b/>
        <w:bCs/>
      </w:rPr>
      <w:tblPr/>
      <w:tcPr>
        <w:tcBorders>
          <w:top w:val="single" w:sz="8" w:space="0" w:color="414141" w:themeColor="accent4"/>
          <w:bottom w:val="single" w:sz="8" w:space="0" w:color="414141" w:themeColor="accent4"/>
        </w:tcBorders>
      </w:tcPr>
    </w:tblStylePr>
    <w:tblStylePr w:type="band1Vert">
      <w:tblPr/>
      <w:tcPr>
        <w:shd w:val="clear" w:color="auto" w:fill="D0D0D0" w:themeFill="accent4" w:themeFillTint="3F"/>
      </w:tcPr>
    </w:tblStylePr>
    <w:tblStylePr w:type="band1Horz">
      <w:tblPr/>
      <w:tcPr>
        <w:shd w:val="clear" w:color="auto" w:fill="D0D0D0" w:themeFill="accent4" w:themeFillTint="3F"/>
      </w:tcPr>
    </w:tblStylePr>
  </w:style>
  <w:style w:type="table" w:styleId="MediumList1-Accent5">
    <w:name w:val="Medium List 1 Accent 5"/>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E4CED0" w:themeColor="accent5"/>
        <w:bottom w:val="single" w:sz="8" w:space="0" w:color="E4CED0" w:themeColor="accent5"/>
      </w:tblBorders>
    </w:tblPr>
    <w:tblStylePr w:type="firstRow">
      <w:rPr>
        <w:rFonts w:asciiTheme="majorHAnsi" w:eastAsiaTheme="majorEastAsia" w:hAnsiTheme="majorHAnsi" w:cstheme="majorBidi"/>
      </w:rPr>
      <w:tblPr/>
      <w:tcPr>
        <w:tcBorders>
          <w:top w:val="nil"/>
          <w:bottom w:val="single" w:sz="8" w:space="0" w:color="E4CED0" w:themeColor="accent5"/>
        </w:tcBorders>
      </w:tcPr>
    </w:tblStylePr>
    <w:tblStylePr w:type="lastRow">
      <w:rPr>
        <w:b/>
        <w:bCs/>
        <w:color w:val="000000" w:themeColor="text2"/>
      </w:rPr>
      <w:tblPr/>
      <w:tcPr>
        <w:tcBorders>
          <w:top w:val="single" w:sz="8" w:space="0" w:color="E4CED0" w:themeColor="accent5"/>
          <w:bottom w:val="single" w:sz="8" w:space="0" w:color="E4CED0" w:themeColor="accent5"/>
        </w:tcBorders>
      </w:tcPr>
    </w:tblStylePr>
    <w:tblStylePr w:type="firstCol">
      <w:rPr>
        <w:b/>
        <w:bCs/>
      </w:rPr>
    </w:tblStylePr>
    <w:tblStylePr w:type="lastCol">
      <w:rPr>
        <w:b/>
        <w:bCs/>
      </w:rPr>
      <w:tblPr/>
      <w:tcPr>
        <w:tcBorders>
          <w:top w:val="single" w:sz="8" w:space="0" w:color="E4CED0" w:themeColor="accent5"/>
          <w:bottom w:val="single" w:sz="8" w:space="0" w:color="E4CED0" w:themeColor="accent5"/>
        </w:tcBorders>
      </w:tcPr>
    </w:tblStylePr>
    <w:tblStylePr w:type="band1Vert">
      <w:tblPr/>
      <w:tcPr>
        <w:shd w:val="clear" w:color="auto" w:fill="F8F2F3" w:themeFill="accent5" w:themeFillTint="3F"/>
      </w:tcPr>
    </w:tblStylePr>
    <w:tblStylePr w:type="band1Horz">
      <w:tblPr/>
      <w:tcPr>
        <w:shd w:val="clear" w:color="auto" w:fill="F8F2F3" w:themeFill="accent5" w:themeFillTint="3F"/>
      </w:tcPr>
    </w:tblStylePr>
  </w:style>
  <w:style w:type="table" w:styleId="MediumList1-Accent6">
    <w:name w:val="Medium List 1 Accent 6"/>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6"/>
        <w:bottom w:val="single" w:sz="8" w:space="0" w:color="FFFFFF" w:themeColor="accent6"/>
      </w:tblBorders>
    </w:tblPr>
    <w:tblStylePr w:type="firstRow">
      <w:rPr>
        <w:rFonts w:asciiTheme="majorHAnsi" w:eastAsiaTheme="majorEastAsia" w:hAnsiTheme="majorHAnsi" w:cstheme="majorBidi"/>
      </w:rPr>
      <w:tblPr/>
      <w:tcPr>
        <w:tcBorders>
          <w:top w:val="nil"/>
          <w:bottom w:val="single" w:sz="8" w:space="0" w:color="FFFFFF" w:themeColor="accent6"/>
        </w:tcBorders>
      </w:tcPr>
    </w:tblStylePr>
    <w:tblStylePr w:type="lastRow">
      <w:rPr>
        <w:b/>
        <w:bCs/>
        <w:color w:val="000000" w:themeColor="text2"/>
      </w:rPr>
      <w:tblPr/>
      <w:tcPr>
        <w:tcBorders>
          <w:top w:val="single" w:sz="8" w:space="0" w:color="FFFFFF" w:themeColor="accent6"/>
          <w:bottom w:val="single" w:sz="8" w:space="0" w:color="FFFFFF" w:themeColor="accent6"/>
        </w:tcBorders>
      </w:tcPr>
    </w:tblStylePr>
    <w:tblStylePr w:type="firstCol">
      <w:rPr>
        <w:b/>
        <w:bCs/>
      </w:rPr>
    </w:tblStylePr>
    <w:tblStylePr w:type="lastCol">
      <w:rPr>
        <w:b/>
        <w:bCs/>
      </w:rPr>
      <w:tblPr/>
      <w:tcPr>
        <w:tcBorders>
          <w:top w:val="single" w:sz="8" w:space="0" w:color="FFFFFF" w:themeColor="accent6"/>
          <w:bottom w:val="single" w:sz="8" w:space="0" w:color="FFFFFF" w:themeColor="accent6"/>
        </w:tcBorders>
      </w:tcPr>
    </w:tblStylePr>
    <w:tblStylePr w:type="band1Vert">
      <w:tblPr/>
      <w:tcPr>
        <w:shd w:val="clear" w:color="auto" w:fill="FFFFFF" w:themeFill="accent6" w:themeFillTint="3F"/>
      </w:tcPr>
    </w:tblStylePr>
    <w:tblStylePr w:type="band1Horz">
      <w:tblPr/>
      <w:tcPr>
        <w:shd w:val="clear" w:color="auto" w:fill="FFFFFF" w:themeFill="accent6" w:themeFillTint="3F"/>
      </w:tcPr>
    </w:tblStylePr>
  </w:style>
  <w:style w:type="table" w:styleId="MediumList2">
    <w:name w:val="Medium Lis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62626" w:themeColor="accent1"/>
        <w:left w:val="single" w:sz="8" w:space="0" w:color="262626" w:themeColor="accent1"/>
        <w:bottom w:val="single" w:sz="8" w:space="0" w:color="262626" w:themeColor="accent1"/>
        <w:right w:val="single" w:sz="8" w:space="0" w:color="262626" w:themeColor="accent1"/>
      </w:tblBorders>
    </w:tblPr>
    <w:tblStylePr w:type="firstRow">
      <w:rPr>
        <w:sz w:val="24"/>
        <w:szCs w:val="24"/>
      </w:rPr>
      <w:tblPr/>
      <w:tcPr>
        <w:tcBorders>
          <w:top w:val="nil"/>
          <w:left w:val="nil"/>
          <w:bottom w:val="single" w:sz="24" w:space="0" w:color="2626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62626" w:themeColor="accent1"/>
          <w:insideH w:val="nil"/>
          <w:insideV w:val="nil"/>
        </w:tcBorders>
        <w:shd w:val="clear" w:color="auto" w:fill="FFFFFF" w:themeFill="background1"/>
      </w:tcPr>
    </w:tblStylePr>
    <w:tblStylePr w:type="lastCol">
      <w:tblPr/>
      <w:tcPr>
        <w:tcBorders>
          <w:top w:val="nil"/>
          <w:left w:val="single" w:sz="8" w:space="0" w:color="2626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C9C9" w:themeFill="accent1" w:themeFillTint="3F"/>
      </w:tcPr>
    </w:tblStylePr>
    <w:tblStylePr w:type="band1Horz">
      <w:tblPr/>
      <w:tcPr>
        <w:tcBorders>
          <w:top w:val="nil"/>
          <w:bottom w:val="nil"/>
          <w:insideH w:val="nil"/>
          <w:insideV w:val="nil"/>
        </w:tcBorders>
        <w:shd w:val="clear" w:color="auto" w:fill="C9C9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50707" w:themeColor="accent2"/>
        <w:left w:val="single" w:sz="8" w:space="0" w:color="650707" w:themeColor="accent2"/>
        <w:bottom w:val="single" w:sz="8" w:space="0" w:color="650707" w:themeColor="accent2"/>
        <w:right w:val="single" w:sz="8" w:space="0" w:color="650707" w:themeColor="accent2"/>
      </w:tblBorders>
    </w:tblPr>
    <w:tblStylePr w:type="firstRow">
      <w:rPr>
        <w:sz w:val="24"/>
        <w:szCs w:val="24"/>
      </w:rPr>
      <w:tblPr/>
      <w:tcPr>
        <w:tcBorders>
          <w:top w:val="nil"/>
          <w:left w:val="nil"/>
          <w:bottom w:val="single" w:sz="24" w:space="0" w:color="65070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50707" w:themeColor="accent2"/>
          <w:insideH w:val="nil"/>
          <w:insideV w:val="nil"/>
        </w:tcBorders>
        <w:shd w:val="clear" w:color="auto" w:fill="FFFFFF" w:themeFill="background1"/>
      </w:tcPr>
    </w:tblStylePr>
    <w:tblStylePr w:type="lastCol">
      <w:tblPr/>
      <w:tcPr>
        <w:tcBorders>
          <w:top w:val="nil"/>
          <w:left w:val="single" w:sz="8" w:space="0" w:color="65070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A2A2" w:themeFill="accent2" w:themeFillTint="3F"/>
      </w:tcPr>
    </w:tblStylePr>
    <w:tblStylePr w:type="band1Horz">
      <w:tblPr/>
      <w:tcPr>
        <w:tcBorders>
          <w:top w:val="nil"/>
          <w:bottom w:val="nil"/>
          <w:insideH w:val="nil"/>
          <w:insideV w:val="nil"/>
        </w:tcBorders>
        <w:shd w:val="clear" w:color="auto" w:fill="F8A2A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E3E3" w:themeColor="accent3"/>
        <w:left w:val="single" w:sz="8" w:space="0" w:color="E3E3E3" w:themeColor="accent3"/>
        <w:bottom w:val="single" w:sz="8" w:space="0" w:color="E3E3E3" w:themeColor="accent3"/>
        <w:right w:val="single" w:sz="8" w:space="0" w:color="E3E3E3" w:themeColor="accent3"/>
      </w:tblBorders>
    </w:tblPr>
    <w:tblStylePr w:type="firstRow">
      <w:rPr>
        <w:sz w:val="24"/>
        <w:szCs w:val="24"/>
      </w:rPr>
      <w:tblPr/>
      <w:tcPr>
        <w:tcBorders>
          <w:top w:val="nil"/>
          <w:left w:val="nil"/>
          <w:bottom w:val="single" w:sz="24" w:space="0" w:color="E3E3E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3E3E3" w:themeColor="accent3"/>
          <w:insideH w:val="nil"/>
          <w:insideV w:val="nil"/>
        </w:tcBorders>
        <w:shd w:val="clear" w:color="auto" w:fill="FFFFFF" w:themeFill="background1"/>
      </w:tcPr>
    </w:tblStylePr>
    <w:tblStylePr w:type="lastCol">
      <w:tblPr/>
      <w:tcPr>
        <w:tcBorders>
          <w:top w:val="nil"/>
          <w:left w:val="single" w:sz="8" w:space="0" w:color="E3E3E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8F8" w:themeFill="accent3" w:themeFillTint="3F"/>
      </w:tcPr>
    </w:tblStylePr>
    <w:tblStylePr w:type="band1Horz">
      <w:tblPr/>
      <w:tcPr>
        <w:tcBorders>
          <w:top w:val="nil"/>
          <w:bottom w:val="nil"/>
          <w:insideH w:val="nil"/>
          <w:insideV w:val="nil"/>
        </w:tcBorders>
        <w:shd w:val="clear" w:color="auto" w:fill="F8F8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14141" w:themeColor="accent4"/>
        <w:left w:val="single" w:sz="8" w:space="0" w:color="414141" w:themeColor="accent4"/>
        <w:bottom w:val="single" w:sz="8" w:space="0" w:color="414141" w:themeColor="accent4"/>
        <w:right w:val="single" w:sz="8" w:space="0" w:color="414141" w:themeColor="accent4"/>
      </w:tblBorders>
    </w:tblPr>
    <w:tblStylePr w:type="firstRow">
      <w:rPr>
        <w:sz w:val="24"/>
        <w:szCs w:val="24"/>
      </w:rPr>
      <w:tblPr/>
      <w:tcPr>
        <w:tcBorders>
          <w:top w:val="nil"/>
          <w:left w:val="nil"/>
          <w:bottom w:val="single" w:sz="24" w:space="0" w:color="414141"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14141" w:themeColor="accent4"/>
          <w:insideH w:val="nil"/>
          <w:insideV w:val="nil"/>
        </w:tcBorders>
        <w:shd w:val="clear" w:color="auto" w:fill="FFFFFF" w:themeFill="background1"/>
      </w:tcPr>
    </w:tblStylePr>
    <w:tblStylePr w:type="lastCol">
      <w:tblPr/>
      <w:tcPr>
        <w:tcBorders>
          <w:top w:val="nil"/>
          <w:left w:val="single" w:sz="8" w:space="0" w:color="414141"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0D0" w:themeFill="accent4" w:themeFillTint="3F"/>
      </w:tcPr>
    </w:tblStylePr>
    <w:tblStylePr w:type="band1Horz">
      <w:tblPr/>
      <w:tcPr>
        <w:tcBorders>
          <w:top w:val="nil"/>
          <w:bottom w:val="nil"/>
          <w:insideH w:val="nil"/>
          <w:insideV w:val="nil"/>
        </w:tcBorders>
        <w:shd w:val="clear" w:color="auto" w:fill="D0D0D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4CED0" w:themeColor="accent5"/>
        <w:left w:val="single" w:sz="8" w:space="0" w:color="E4CED0" w:themeColor="accent5"/>
        <w:bottom w:val="single" w:sz="8" w:space="0" w:color="E4CED0" w:themeColor="accent5"/>
        <w:right w:val="single" w:sz="8" w:space="0" w:color="E4CED0" w:themeColor="accent5"/>
      </w:tblBorders>
    </w:tblPr>
    <w:tblStylePr w:type="firstRow">
      <w:rPr>
        <w:sz w:val="24"/>
        <w:szCs w:val="24"/>
      </w:rPr>
      <w:tblPr/>
      <w:tcPr>
        <w:tcBorders>
          <w:top w:val="nil"/>
          <w:left w:val="nil"/>
          <w:bottom w:val="single" w:sz="24" w:space="0" w:color="E4CED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4CED0" w:themeColor="accent5"/>
          <w:insideH w:val="nil"/>
          <w:insideV w:val="nil"/>
        </w:tcBorders>
        <w:shd w:val="clear" w:color="auto" w:fill="FFFFFF" w:themeFill="background1"/>
      </w:tcPr>
    </w:tblStylePr>
    <w:tblStylePr w:type="lastCol">
      <w:tblPr/>
      <w:tcPr>
        <w:tcBorders>
          <w:top w:val="nil"/>
          <w:left w:val="single" w:sz="8" w:space="0" w:color="E4CED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F2F3" w:themeFill="accent5" w:themeFillTint="3F"/>
      </w:tcPr>
    </w:tblStylePr>
    <w:tblStylePr w:type="band1Horz">
      <w:tblPr/>
      <w:tcPr>
        <w:tcBorders>
          <w:top w:val="nil"/>
          <w:bottom w:val="nil"/>
          <w:insideH w:val="nil"/>
          <w:insideV w:val="nil"/>
        </w:tcBorders>
        <w:shd w:val="clear" w:color="auto" w:fill="F8F2F3"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rPr>
        <w:sz w:val="24"/>
        <w:szCs w:val="24"/>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6"/>
          <w:insideH w:val="nil"/>
          <w:insideV w:val="nil"/>
        </w:tcBorders>
        <w:shd w:val="clear" w:color="auto" w:fill="FFFFFF" w:themeFill="background1"/>
      </w:tcPr>
    </w:tblStylePr>
    <w:tblStylePr w:type="lastCol">
      <w:tblPr/>
      <w:tcPr>
        <w:tcBorders>
          <w:top w:val="nil"/>
          <w:left w:val="single" w:sz="8" w:space="0" w:color="FFFF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top w:val="nil"/>
          <w:bottom w:val="nil"/>
          <w:insideH w:val="nil"/>
          <w:insideV w:val="nil"/>
        </w:tcBorders>
        <w:shd w:val="clear" w:color="auto" w:fill="FFF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2222"/>
    <w:pPr>
      <w:spacing w:after="0" w:line="240" w:lineRule="auto"/>
    </w:pPr>
    <w:tblPr>
      <w:tblStyleRowBandSize w:val="1"/>
      <w:tblStyleColBandSize w:val="1"/>
      <w:tblBorders>
        <w:top w:val="single" w:sz="8"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single" w:sz="8" w:space="0" w:color="5C5C5C" w:themeColor="accent1" w:themeTint="BF"/>
      </w:tblBorders>
    </w:tblPr>
    <w:tblStylePr w:type="firstRow">
      <w:pPr>
        <w:spacing w:before="0" w:after="0" w:line="240" w:lineRule="auto"/>
      </w:pPr>
      <w:rPr>
        <w:b/>
        <w:bCs/>
        <w:color w:val="FFFFFF" w:themeColor="background1"/>
      </w:rPr>
      <w:tblPr/>
      <w:tcPr>
        <w:tcBorders>
          <w:top w:val="single" w:sz="8"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nil"/>
          <w:insideV w:val="nil"/>
        </w:tcBorders>
        <w:shd w:val="clear" w:color="auto" w:fill="262626" w:themeFill="accent1"/>
      </w:tcPr>
    </w:tblStylePr>
    <w:tblStylePr w:type="lastRow">
      <w:pPr>
        <w:spacing w:before="0" w:after="0" w:line="240" w:lineRule="auto"/>
      </w:pPr>
      <w:rPr>
        <w:b/>
        <w:bCs/>
      </w:rPr>
      <w:tblPr/>
      <w:tcPr>
        <w:tcBorders>
          <w:top w:val="double" w:sz="6" w:space="0" w:color="5C5C5C" w:themeColor="accent1" w:themeTint="BF"/>
          <w:left w:val="single" w:sz="8" w:space="0" w:color="5C5C5C" w:themeColor="accent1" w:themeTint="BF"/>
          <w:bottom w:val="single" w:sz="8" w:space="0" w:color="5C5C5C" w:themeColor="accent1" w:themeTint="BF"/>
          <w:right w:val="single" w:sz="8" w:space="0" w:color="5C5C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C9C9C9" w:themeFill="accent1" w:themeFillTint="3F"/>
      </w:tcPr>
    </w:tblStylePr>
    <w:tblStylePr w:type="band1Horz">
      <w:tblPr/>
      <w:tcPr>
        <w:tcBorders>
          <w:insideH w:val="nil"/>
          <w:insideV w:val="nil"/>
        </w:tcBorders>
        <w:shd w:val="clear" w:color="auto" w:fill="C9C9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2222"/>
    <w:pPr>
      <w:spacing w:after="0" w:line="240" w:lineRule="auto"/>
    </w:pPr>
    <w:tblPr>
      <w:tblStyleRowBandSize w:val="1"/>
      <w:tblStyleColBandSize w:val="1"/>
      <w:tblBorders>
        <w:top w:val="single" w:sz="8"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single" w:sz="8" w:space="0" w:color="C30D0D" w:themeColor="accent2" w:themeTint="BF"/>
      </w:tblBorders>
    </w:tblPr>
    <w:tblStylePr w:type="firstRow">
      <w:pPr>
        <w:spacing w:before="0" w:after="0" w:line="240" w:lineRule="auto"/>
      </w:pPr>
      <w:rPr>
        <w:b/>
        <w:bCs/>
        <w:color w:val="FFFFFF" w:themeColor="background1"/>
      </w:rPr>
      <w:tblPr/>
      <w:tcPr>
        <w:tcBorders>
          <w:top w:val="single" w:sz="8"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nil"/>
          <w:insideV w:val="nil"/>
        </w:tcBorders>
        <w:shd w:val="clear" w:color="auto" w:fill="650707" w:themeFill="accent2"/>
      </w:tcPr>
    </w:tblStylePr>
    <w:tblStylePr w:type="lastRow">
      <w:pPr>
        <w:spacing w:before="0" w:after="0" w:line="240" w:lineRule="auto"/>
      </w:pPr>
      <w:rPr>
        <w:b/>
        <w:bCs/>
      </w:rPr>
      <w:tblPr/>
      <w:tcPr>
        <w:tcBorders>
          <w:top w:val="double" w:sz="6" w:space="0" w:color="C30D0D" w:themeColor="accent2" w:themeTint="BF"/>
          <w:left w:val="single" w:sz="8" w:space="0" w:color="C30D0D" w:themeColor="accent2" w:themeTint="BF"/>
          <w:bottom w:val="single" w:sz="8" w:space="0" w:color="C30D0D" w:themeColor="accent2" w:themeTint="BF"/>
          <w:right w:val="single" w:sz="8" w:space="0" w:color="C30D0D"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A2A2" w:themeFill="accent2" w:themeFillTint="3F"/>
      </w:tcPr>
    </w:tblStylePr>
    <w:tblStylePr w:type="band1Horz">
      <w:tblPr/>
      <w:tcPr>
        <w:tcBorders>
          <w:insideH w:val="nil"/>
          <w:insideV w:val="nil"/>
        </w:tcBorders>
        <w:shd w:val="clear" w:color="auto" w:fill="F8A2A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2222"/>
    <w:pPr>
      <w:spacing w:after="0" w:line="240" w:lineRule="auto"/>
    </w:pPr>
    <w:tblPr>
      <w:tblStyleRowBandSize w:val="1"/>
      <w:tblStyleColBandSize w:val="1"/>
      <w:tblBorders>
        <w:top w:val="single" w:sz="8"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single" w:sz="8" w:space="0" w:color="EAEAEA" w:themeColor="accent3" w:themeTint="BF"/>
      </w:tblBorders>
    </w:tblPr>
    <w:tblStylePr w:type="firstRow">
      <w:pPr>
        <w:spacing w:before="0" w:after="0" w:line="240" w:lineRule="auto"/>
      </w:pPr>
      <w:rPr>
        <w:b/>
        <w:bCs/>
        <w:color w:val="FFFFFF" w:themeColor="background1"/>
      </w:rPr>
      <w:tblPr/>
      <w:tcPr>
        <w:tcBorders>
          <w:top w:val="single" w:sz="8"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nil"/>
          <w:insideV w:val="nil"/>
        </w:tcBorders>
        <w:shd w:val="clear" w:color="auto" w:fill="E3E3E3" w:themeFill="accent3"/>
      </w:tcPr>
    </w:tblStylePr>
    <w:tblStylePr w:type="lastRow">
      <w:pPr>
        <w:spacing w:before="0" w:after="0" w:line="240" w:lineRule="auto"/>
      </w:pPr>
      <w:rPr>
        <w:b/>
        <w:bCs/>
      </w:rPr>
      <w:tblPr/>
      <w:tcPr>
        <w:tcBorders>
          <w:top w:val="double" w:sz="6" w:space="0" w:color="EAEAEA" w:themeColor="accent3" w:themeTint="BF"/>
          <w:left w:val="single" w:sz="8" w:space="0" w:color="EAEAEA" w:themeColor="accent3" w:themeTint="BF"/>
          <w:bottom w:val="single" w:sz="8" w:space="0" w:color="EAEAEA" w:themeColor="accent3" w:themeTint="BF"/>
          <w:right w:val="single" w:sz="8" w:space="0" w:color="EAEAEA"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F8F8" w:themeFill="accent3" w:themeFillTint="3F"/>
      </w:tcPr>
    </w:tblStylePr>
    <w:tblStylePr w:type="band1Horz">
      <w:tblPr/>
      <w:tcPr>
        <w:tcBorders>
          <w:insideH w:val="nil"/>
          <w:insideV w:val="nil"/>
        </w:tcBorders>
        <w:shd w:val="clear" w:color="auto" w:fill="F8F8F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2222"/>
    <w:pPr>
      <w:spacing w:after="0" w:line="240" w:lineRule="auto"/>
    </w:pPr>
    <w:tblPr>
      <w:tblStyleRowBandSize w:val="1"/>
      <w:tblStyleColBandSize w:val="1"/>
      <w:tblBorders>
        <w:top w:val="single" w:sz="8"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single" w:sz="8" w:space="0" w:color="707070" w:themeColor="accent4" w:themeTint="BF"/>
      </w:tblBorders>
    </w:tblPr>
    <w:tblStylePr w:type="firstRow">
      <w:pPr>
        <w:spacing w:before="0" w:after="0" w:line="240" w:lineRule="auto"/>
      </w:pPr>
      <w:rPr>
        <w:b/>
        <w:bCs/>
        <w:color w:val="FFFFFF" w:themeColor="background1"/>
      </w:rPr>
      <w:tblPr/>
      <w:tcPr>
        <w:tcBorders>
          <w:top w:val="single" w:sz="8"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nil"/>
          <w:insideV w:val="nil"/>
        </w:tcBorders>
        <w:shd w:val="clear" w:color="auto" w:fill="414141" w:themeFill="accent4"/>
      </w:tcPr>
    </w:tblStylePr>
    <w:tblStylePr w:type="lastRow">
      <w:pPr>
        <w:spacing w:before="0" w:after="0" w:line="240" w:lineRule="auto"/>
      </w:pPr>
      <w:rPr>
        <w:b/>
        <w:bCs/>
      </w:rPr>
      <w:tblPr/>
      <w:tcPr>
        <w:tcBorders>
          <w:top w:val="double" w:sz="6" w:space="0" w:color="707070" w:themeColor="accent4" w:themeTint="BF"/>
          <w:left w:val="single" w:sz="8" w:space="0" w:color="707070" w:themeColor="accent4" w:themeTint="BF"/>
          <w:bottom w:val="single" w:sz="8" w:space="0" w:color="707070" w:themeColor="accent4" w:themeTint="BF"/>
          <w:right w:val="single" w:sz="8" w:space="0" w:color="707070"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D0D0" w:themeFill="accent4" w:themeFillTint="3F"/>
      </w:tcPr>
    </w:tblStylePr>
    <w:tblStylePr w:type="band1Horz">
      <w:tblPr/>
      <w:tcPr>
        <w:tcBorders>
          <w:insideH w:val="nil"/>
          <w:insideV w:val="nil"/>
        </w:tcBorders>
        <w:shd w:val="clear" w:color="auto" w:fill="D0D0D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2222"/>
    <w:pPr>
      <w:spacing w:after="0" w:line="240" w:lineRule="auto"/>
    </w:pPr>
    <w:tblPr>
      <w:tblStyleRowBandSize w:val="1"/>
      <w:tblStyleColBandSize w:val="1"/>
      <w:tblBorders>
        <w:top w:val="single" w:sz="8"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single" w:sz="8" w:space="0" w:color="EADADB" w:themeColor="accent5" w:themeTint="BF"/>
      </w:tblBorders>
    </w:tblPr>
    <w:tblStylePr w:type="firstRow">
      <w:pPr>
        <w:spacing w:before="0" w:after="0" w:line="240" w:lineRule="auto"/>
      </w:pPr>
      <w:rPr>
        <w:b/>
        <w:bCs/>
        <w:color w:val="FFFFFF" w:themeColor="background1"/>
      </w:rPr>
      <w:tblPr/>
      <w:tcPr>
        <w:tcBorders>
          <w:top w:val="single" w:sz="8"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nil"/>
          <w:insideV w:val="nil"/>
        </w:tcBorders>
        <w:shd w:val="clear" w:color="auto" w:fill="E4CED0" w:themeFill="accent5"/>
      </w:tcPr>
    </w:tblStylePr>
    <w:tblStylePr w:type="lastRow">
      <w:pPr>
        <w:spacing w:before="0" w:after="0" w:line="240" w:lineRule="auto"/>
      </w:pPr>
      <w:rPr>
        <w:b/>
        <w:bCs/>
      </w:rPr>
      <w:tblPr/>
      <w:tcPr>
        <w:tcBorders>
          <w:top w:val="double" w:sz="6" w:space="0" w:color="EADADB" w:themeColor="accent5" w:themeTint="BF"/>
          <w:left w:val="single" w:sz="8" w:space="0" w:color="EADADB" w:themeColor="accent5" w:themeTint="BF"/>
          <w:bottom w:val="single" w:sz="8" w:space="0" w:color="EADADB" w:themeColor="accent5" w:themeTint="BF"/>
          <w:right w:val="single" w:sz="8" w:space="0" w:color="EADADB"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F2F3" w:themeFill="accent5" w:themeFillTint="3F"/>
      </w:tcPr>
    </w:tblStylePr>
    <w:tblStylePr w:type="band1Horz">
      <w:tblPr/>
      <w:tcPr>
        <w:tcBorders>
          <w:insideH w:val="nil"/>
          <w:insideV w:val="nil"/>
        </w:tcBorders>
        <w:shd w:val="clear" w:color="auto" w:fill="F8F2F3"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626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62626" w:themeFill="accent1"/>
      </w:tcPr>
    </w:tblStylePr>
    <w:tblStylePr w:type="lastCol">
      <w:rPr>
        <w:b/>
        <w:bCs/>
        <w:color w:val="FFFFFF" w:themeColor="background1"/>
      </w:rPr>
      <w:tblPr/>
      <w:tcPr>
        <w:tcBorders>
          <w:left w:val="nil"/>
          <w:right w:val="nil"/>
          <w:insideH w:val="nil"/>
          <w:insideV w:val="nil"/>
        </w:tcBorders>
        <w:shd w:val="clear" w:color="auto" w:fill="2626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5070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50707" w:themeFill="accent2"/>
      </w:tcPr>
    </w:tblStylePr>
    <w:tblStylePr w:type="lastCol">
      <w:rPr>
        <w:b/>
        <w:bCs/>
        <w:color w:val="FFFFFF" w:themeColor="background1"/>
      </w:rPr>
      <w:tblPr/>
      <w:tcPr>
        <w:tcBorders>
          <w:left w:val="nil"/>
          <w:right w:val="nil"/>
          <w:insideH w:val="nil"/>
          <w:insideV w:val="nil"/>
        </w:tcBorders>
        <w:shd w:val="clear" w:color="auto" w:fill="65070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3E3E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3E3E3" w:themeFill="accent3"/>
      </w:tcPr>
    </w:tblStylePr>
    <w:tblStylePr w:type="lastCol">
      <w:rPr>
        <w:b/>
        <w:bCs/>
        <w:color w:val="FFFFFF" w:themeColor="background1"/>
      </w:rPr>
      <w:tblPr/>
      <w:tcPr>
        <w:tcBorders>
          <w:left w:val="nil"/>
          <w:right w:val="nil"/>
          <w:insideH w:val="nil"/>
          <w:insideV w:val="nil"/>
        </w:tcBorders>
        <w:shd w:val="clear" w:color="auto" w:fill="E3E3E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14141"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14141" w:themeFill="accent4"/>
      </w:tcPr>
    </w:tblStylePr>
    <w:tblStylePr w:type="lastCol">
      <w:rPr>
        <w:b/>
        <w:bCs/>
        <w:color w:val="FFFFFF" w:themeColor="background1"/>
      </w:rPr>
      <w:tblPr/>
      <w:tcPr>
        <w:tcBorders>
          <w:left w:val="nil"/>
          <w:right w:val="nil"/>
          <w:insideH w:val="nil"/>
          <w:insideV w:val="nil"/>
        </w:tcBorders>
        <w:shd w:val="clear" w:color="auto" w:fill="414141"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4CED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4CED0" w:themeFill="accent5"/>
      </w:tcPr>
    </w:tblStylePr>
    <w:tblStylePr w:type="lastCol">
      <w:rPr>
        <w:b/>
        <w:bCs/>
        <w:color w:val="FFFFFF" w:themeColor="background1"/>
      </w:rPr>
      <w:tblPr/>
      <w:tcPr>
        <w:tcBorders>
          <w:left w:val="nil"/>
          <w:right w:val="nil"/>
          <w:insideH w:val="nil"/>
          <w:insideV w:val="nil"/>
        </w:tcBorders>
        <w:shd w:val="clear" w:color="auto" w:fill="E4CED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6"/>
      </w:tcPr>
    </w:tblStylePr>
    <w:tblStylePr w:type="lastCol">
      <w:rPr>
        <w:b/>
        <w:bCs/>
        <w:color w:val="FFFFFF" w:themeColor="background1"/>
      </w:rPr>
      <w:tblPr/>
      <w:tcPr>
        <w:tcBorders>
          <w:left w:val="nil"/>
          <w:right w:val="nil"/>
          <w:insideH w:val="nil"/>
          <w:insideV w:val="nil"/>
        </w:tcBorders>
        <w:shd w:val="clear" w:color="auto" w:fill="FFFF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NoSpacing">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lWeb">
    <w:name w:val="Normal (Web)"/>
    <w:basedOn w:val="Normal"/>
    <w:uiPriority w:val="99"/>
    <w:semiHidden/>
    <w:unhideWhenUsed/>
    <w:rsid w:val="00572222"/>
    <w:rPr>
      <w:rFonts w:ascii="Times New Roman" w:hAnsi="Times New Roman" w:cs="Times New Roman"/>
      <w:sz w:val="24"/>
      <w:szCs w:val="24"/>
    </w:rPr>
  </w:style>
  <w:style w:type="paragraph" w:styleId="NormalIndent">
    <w:name w:val="Normal Indent"/>
    <w:basedOn w:val="Normal"/>
    <w:uiPriority w:val="99"/>
    <w:semiHidden/>
    <w:unhideWhenUsed/>
    <w:rsid w:val="00572222"/>
    <w:pPr>
      <w:ind w:left="720"/>
    </w:pPr>
  </w:style>
  <w:style w:type="paragraph" w:styleId="NoteHeading">
    <w:name w:val="Note Heading"/>
    <w:basedOn w:val="Normal"/>
    <w:next w:val="Normal"/>
    <w:link w:val="NoteHeadingChar"/>
    <w:uiPriority w:val="99"/>
    <w:semiHidden/>
    <w:unhideWhenUsed/>
    <w:rsid w:val="00572222"/>
    <w:pPr>
      <w:spacing w:after="0" w:line="240" w:lineRule="auto"/>
    </w:pPr>
  </w:style>
  <w:style w:type="character" w:customStyle="1" w:styleId="NoteHeadingChar">
    <w:name w:val="Note Heading Char"/>
    <w:basedOn w:val="DefaultParagraphFont"/>
    <w:link w:val="NoteHeading"/>
    <w:uiPriority w:val="99"/>
    <w:semiHidden/>
    <w:rsid w:val="00572222"/>
    <w:rPr>
      <w:kern w:val="16"/>
      <w:sz w:val="22"/>
      <w14:ligatures w14:val="standardContextual"/>
      <w14:numForm w14:val="oldStyle"/>
      <w14:numSpacing w14:val="proportional"/>
      <w14:cntxtAlts/>
    </w:rPr>
  </w:style>
  <w:style w:type="character" w:styleId="PageNumber">
    <w:name w:val="page number"/>
    <w:basedOn w:val="DefaultParagraphFont"/>
    <w:uiPriority w:val="99"/>
    <w:semiHidden/>
    <w:unhideWhenUsed/>
    <w:rsid w:val="00572222"/>
    <w:rPr>
      <w:sz w:val="22"/>
    </w:rPr>
  </w:style>
  <w:style w:type="table" w:styleId="PlainTable1">
    <w:name w:val="Plain Table 1"/>
    <w:basedOn w:val="TableNorma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7222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Quote">
    <w:name w:val="Quote"/>
    <w:basedOn w:val="Normal"/>
    <w:next w:val="Normal"/>
    <w:link w:val="QuoteChar"/>
    <w:uiPriority w:val="29"/>
    <w:semiHidden/>
    <w:qFormat/>
    <w:rsid w:val="005722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Salutation">
    <w:name w:val="Salutation"/>
    <w:basedOn w:val="Normal"/>
    <w:next w:val="Normal"/>
    <w:link w:val="SalutationChar"/>
    <w:uiPriority w:val="5"/>
    <w:qFormat/>
    <w:rsid w:val="00572222"/>
  </w:style>
  <w:style w:type="character" w:customStyle="1" w:styleId="SalutationChar">
    <w:name w:val="Salutation Char"/>
    <w:basedOn w:val="DefaultParagraphFont"/>
    <w:link w:val="Salutation"/>
    <w:uiPriority w:val="5"/>
    <w:rsid w:val="00752FC4"/>
  </w:style>
  <w:style w:type="paragraph" w:styleId="Signature">
    <w:name w:val="Signature"/>
    <w:basedOn w:val="Normal"/>
    <w:next w:val="Normal"/>
    <w:link w:val="SignatureChar"/>
    <w:uiPriority w:val="7"/>
    <w:qFormat/>
    <w:rsid w:val="00254E0D"/>
    <w:pPr>
      <w:contextualSpacing/>
    </w:pPr>
  </w:style>
  <w:style w:type="character" w:customStyle="1" w:styleId="SignatureChar">
    <w:name w:val="Signature Char"/>
    <w:basedOn w:val="DefaultParagraphFont"/>
    <w:link w:val="Signature"/>
    <w:uiPriority w:val="7"/>
    <w:rsid w:val="00254E0D"/>
    <w:rPr>
      <w:color w:val="auto"/>
    </w:rPr>
  </w:style>
  <w:style w:type="character" w:styleId="Strong">
    <w:name w:val="Strong"/>
    <w:basedOn w:val="DefaultParagraphFont"/>
    <w:uiPriority w:val="19"/>
    <w:semiHidden/>
    <w:qFormat/>
    <w:rsid w:val="00572222"/>
    <w:rPr>
      <w:b/>
      <w:bCs/>
      <w:sz w:val="22"/>
    </w:rPr>
  </w:style>
  <w:style w:type="paragraph" w:styleId="Subtitle">
    <w:name w:val="Subtitle"/>
    <w:basedOn w:val="Normal"/>
    <w:next w:val="Normal"/>
    <w:link w:val="Subtitle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leEmphasis">
    <w:name w:val="Subtle Emphasis"/>
    <w:basedOn w:val="DefaultParagraphFont"/>
    <w:uiPriority w:val="19"/>
    <w:semiHidden/>
    <w:qFormat/>
    <w:rsid w:val="00572222"/>
    <w:rPr>
      <w:i/>
      <w:iCs/>
      <w:color w:val="404040" w:themeColor="text1" w:themeTint="BF"/>
      <w:sz w:val="22"/>
    </w:rPr>
  </w:style>
  <w:style w:type="character" w:styleId="SubtleReference">
    <w:name w:val="Subtle Reference"/>
    <w:basedOn w:val="DefaultParagraphFont"/>
    <w:uiPriority w:val="31"/>
    <w:semiHidden/>
    <w:qFormat/>
    <w:rsid w:val="00572222"/>
    <w:rPr>
      <w:smallCaps/>
      <w:color w:val="5A5A5A" w:themeColor="text1" w:themeTint="A5"/>
      <w:sz w:val="22"/>
    </w:rPr>
  </w:style>
  <w:style w:type="table" w:styleId="Table3Deffects1">
    <w:name w:val="Table 3D effects 1"/>
    <w:basedOn w:val="TableNorma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72222"/>
    <w:pPr>
      <w:spacing w:after="0"/>
      <w:ind w:left="220" w:hanging="220"/>
    </w:pPr>
  </w:style>
  <w:style w:type="paragraph" w:styleId="TableofFigures">
    <w:name w:val="table of figures"/>
    <w:basedOn w:val="Normal"/>
    <w:next w:val="Normal"/>
    <w:uiPriority w:val="99"/>
    <w:semiHidden/>
    <w:unhideWhenUsed/>
    <w:rsid w:val="00572222"/>
    <w:pPr>
      <w:spacing w:after="0"/>
    </w:pPr>
  </w:style>
  <w:style w:type="table" w:styleId="TableProfessional">
    <w:name w:val="Table Professional"/>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5722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TOAHeading">
    <w:name w:val="toa heading"/>
    <w:basedOn w:val="Normal"/>
    <w:next w:val="Normal"/>
    <w:uiPriority w:val="99"/>
    <w:semiHidden/>
    <w:unhideWhenUsed/>
    <w:rsid w:val="005722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72222"/>
    <w:pPr>
      <w:spacing w:after="100"/>
    </w:pPr>
  </w:style>
  <w:style w:type="paragraph" w:styleId="TOC2">
    <w:name w:val="toc 2"/>
    <w:basedOn w:val="Normal"/>
    <w:next w:val="Normal"/>
    <w:autoRedefine/>
    <w:uiPriority w:val="39"/>
    <w:semiHidden/>
    <w:unhideWhenUsed/>
    <w:rsid w:val="00572222"/>
    <w:pPr>
      <w:spacing w:after="100"/>
      <w:ind w:left="220"/>
    </w:pPr>
  </w:style>
  <w:style w:type="paragraph" w:styleId="TOC3">
    <w:name w:val="toc 3"/>
    <w:basedOn w:val="Normal"/>
    <w:next w:val="Normal"/>
    <w:autoRedefine/>
    <w:uiPriority w:val="39"/>
    <w:semiHidden/>
    <w:unhideWhenUsed/>
    <w:rsid w:val="00572222"/>
    <w:pPr>
      <w:spacing w:after="100"/>
      <w:ind w:left="440"/>
    </w:pPr>
  </w:style>
  <w:style w:type="paragraph" w:styleId="TOC4">
    <w:name w:val="toc 4"/>
    <w:basedOn w:val="Normal"/>
    <w:next w:val="Normal"/>
    <w:autoRedefine/>
    <w:uiPriority w:val="39"/>
    <w:semiHidden/>
    <w:unhideWhenUsed/>
    <w:rsid w:val="00572222"/>
    <w:pPr>
      <w:spacing w:after="100"/>
      <w:ind w:left="660"/>
    </w:pPr>
  </w:style>
  <w:style w:type="paragraph" w:styleId="TOC5">
    <w:name w:val="toc 5"/>
    <w:basedOn w:val="Normal"/>
    <w:next w:val="Normal"/>
    <w:autoRedefine/>
    <w:uiPriority w:val="39"/>
    <w:semiHidden/>
    <w:unhideWhenUsed/>
    <w:rsid w:val="00572222"/>
    <w:pPr>
      <w:spacing w:after="100"/>
      <w:ind w:left="880"/>
    </w:pPr>
  </w:style>
  <w:style w:type="paragraph" w:styleId="TOC6">
    <w:name w:val="toc 6"/>
    <w:basedOn w:val="Normal"/>
    <w:next w:val="Normal"/>
    <w:autoRedefine/>
    <w:uiPriority w:val="39"/>
    <w:semiHidden/>
    <w:unhideWhenUsed/>
    <w:rsid w:val="00572222"/>
    <w:pPr>
      <w:spacing w:after="100"/>
      <w:ind w:left="1100"/>
    </w:pPr>
  </w:style>
  <w:style w:type="paragraph" w:styleId="TOC7">
    <w:name w:val="toc 7"/>
    <w:basedOn w:val="Normal"/>
    <w:next w:val="Normal"/>
    <w:autoRedefine/>
    <w:uiPriority w:val="39"/>
    <w:semiHidden/>
    <w:unhideWhenUsed/>
    <w:rsid w:val="00572222"/>
    <w:pPr>
      <w:spacing w:after="100"/>
      <w:ind w:left="1320"/>
    </w:pPr>
  </w:style>
  <w:style w:type="paragraph" w:styleId="TOC8">
    <w:name w:val="toc 8"/>
    <w:basedOn w:val="Normal"/>
    <w:next w:val="Normal"/>
    <w:autoRedefine/>
    <w:uiPriority w:val="39"/>
    <w:semiHidden/>
    <w:unhideWhenUsed/>
    <w:rsid w:val="00572222"/>
    <w:pPr>
      <w:spacing w:after="100"/>
      <w:ind w:left="1540"/>
    </w:pPr>
  </w:style>
  <w:style w:type="paragraph" w:styleId="TOC9">
    <w:name w:val="toc 9"/>
    <w:basedOn w:val="Normal"/>
    <w:next w:val="Normal"/>
    <w:autoRedefine/>
    <w:uiPriority w:val="39"/>
    <w:semiHidden/>
    <w:unhideWhenUsed/>
    <w:rsid w:val="00572222"/>
    <w:pPr>
      <w:spacing w:after="100"/>
      <w:ind w:left="1760"/>
    </w:pPr>
  </w:style>
  <w:style w:type="paragraph" w:styleId="TOCHeading">
    <w:name w:val="TOC Heading"/>
    <w:basedOn w:val="Heading1"/>
    <w:next w:val="Normal"/>
    <w:uiPriority w:val="39"/>
    <w:semiHidden/>
    <w:unhideWhenUsed/>
    <w:qFormat/>
    <w:rsid w:val="00572222"/>
    <w:pPr>
      <w:spacing w:before="240"/>
      <w:outlineLvl w:val="9"/>
    </w:pPr>
    <w:rPr>
      <w:b w:val="0"/>
      <w:bCs w:val="0"/>
      <w:color w:val="1C1C1C"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2940">
      <w:bodyDiv w:val="1"/>
      <w:marLeft w:val="0"/>
      <w:marRight w:val="0"/>
      <w:marTop w:val="0"/>
      <w:marBottom w:val="0"/>
      <w:divBdr>
        <w:top w:val="none" w:sz="0" w:space="0" w:color="auto"/>
        <w:left w:val="none" w:sz="0" w:space="0" w:color="auto"/>
        <w:bottom w:val="none" w:sz="0" w:space="0" w:color="auto"/>
        <w:right w:val="none" w:sz="0" w:space="0" w:color="auto"/>
      </w:divBdr>
    </w:div>
    <w:div w:id="56317849">
      <w:bodyDiv w:val="1"/>
      <w:marLeft w:val="0"/>
      <w:marRight w:val="0"/>
      <w:marTop w:val="0"/>
      <w:marBottom w:val="0"/>
      <w:divBdr>
        <w:top w:val="none" w:sz="0" w:space="0" w:color="auto"/>
        <w:left w:val="none" w:sz="0" w:space="0" w:color="auto"/>
        <w:bottom w:val="none" w:sz="0" w:space="0" w:color="auto"/>
        <w:right w:val="none" w:sz="0" w:space="0" w:color="auto"/>
      </w:divBdr>
    </w:div>
    <w:div w:id="164638590">
      <w:bodyDiv w:val="1"/>
      <w:marLeft w:val="0"/>
      <w:marRight w:val="0"/>
      <w:marTop w:val="0"/>
      <w:marBottom w:val="0"/>
      <w:divBdr>
        <w:top w:val="none" w:sz="0" w:space="0" w:color="auto"/>
        <w:left w:val="none" w:sz="0" w:space="0" w:color="auto"/>
        <w:bottom w:val="none" w:sz="0" w:space="0" w:color="auto"/>
        <w:right w:val="none" w:sz="0" w:space="0" w:color="auto"/>
      </w:divBdr>
    </w:div>
    <w:div w:id="1793135868">
      <w:bodyDiv w:val="1"/>
      <w:marLeft w:val="0"/>
      <w:marRight w:val="0"/>
      <w:marTop w:val="0"/>
      <w:marBottom w:val="0"/>
      <w:divBdr>
        <w:top w:val="none" w:sz="0" w:space="0" w:color="auto"/>
        <w:left w:val="none" w:sz="0" w:space="0" w:color="auto"/>
        <w:bottom w:val="none" w:sz="0" w:space="0" w:color="auto"/>
        <w:right w:val="none" w:sz="0" w:space="0" w:color="auto"/>
      </w:divBdr>
    </w:div>
    <w:div w:id="202073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Modern%20angles%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D37BC4F3264E1C9EA4B9E74E59B796"/>
        <w:category>
          <w:name w:val="General"/>
          <w:gallery w:val="placeholder"/>
        </w:category>
        <w:types>
          <w:type w:val="bbPlcHdr"/>
        </w:types>
        <w:behaviors>
          <w:behavior w:val="content"/>
        </w:behaviors>
        <w:guid w:val="{06E4DE0E-0915-41FF-9C52-94AA54FE451A}"/>
      </w:docPartPr>
      <w:docPartBody>
        <w:p w:rsidR="007D5196" w:rsidRDefault="00E05D97">
          <w:pPr>
            <w:pStyle w:val="35D37BC4F3264E1C9EA4B9E74E59B796"/>
          </w:pPr>
          <w:r w:rsidRPr="00752FC4">
            <w:t>Street Address, City, ST ZIP Code</w:t>
          </w:r>
        </w:p>
      </w:docPartBody>
    </w:docPart>
    <w:docPart>
      <w:docPartPr>
        <w:name w:val="F9051A264E5B443EAA0B2A4F4B89A584"/>
        <w:category>
          <w:name w:val="General"/>
          <w:gallery w:val="placeholder"/>
        </w:category>
        <w:types>
          <w:type w:val="bbPlcHdr"/>
        </w:types>
        <w:behaviors>
          <w:behavior w:val="content"/>
        </w:behaviors>
        <w:guid w:val="{66F4CDF0-BEF8-460A-B627-20CCC9D99039}"/>
      </w:docPartPr>
      <w:docPartBody>
        <w:p w:rsidR="007D5196" w:rsidRDefault="00E05D97">
          <w:pPr>
            <w:pStyle w:val="F9051A264E5B443EAA0B2A4F4B89A584"/>
          </w:pPr>
          <w:r w:rsidRPr="00752FC4">
            <w:t>Telephone</w:t>
          </w:r>
        </w:p>
      </w:docPartBody>
    </w:docPart>
    <w:docPart>
      <w:docPartPr>
        <w:name w:val="862AADAE52AC4ACFA78078E5803AC1FC"/>
        <w:category>
          <w:name w:val="General"/>
          <w:gallery w:val="placeholder"/>
        </w:category>
        <w:types>
          <w:type w:val="bbPlcHdr"/>
        </w:types>
        <w:behaviors>
          <w:behavior w:val="content"/>
        </w:behaviors>
        <w:guid w:val="{7076071D-BA49-41ED-A96A-2DA6A19CC6C8}"/>
      </w:docPartPr>
      <w:docPartBody>
        <w:p w:rsidR="007D5196" w:rsidRDefault="00E05D97">
          <w:pPr>
            <w:pStyle w:val="862AADAE52AC4ACFA78078E5803AC1FC"/>
          </w:pPr>
          <w:r w:rsidRPr="00752FC4">
            <w:t>Email</w:t>
          </w:r>
        </w:p>
      </w:docPartBody>
    </w:docPart>
    <w:docPart>
      <w:docPartPr>
        <w:name w:val="3C5B446AF1DA4B8F8905AEB653E598B4"/>
        <w:category>
          <w:name w:val="General"/>
          <w:gallery w:val="placeholder"/>
        </w:category>
        <w:types>
          <w:type w:val="bbPlcHdr"/>
        </w:types>
        <w:behaviors>
          <w:behavior w:val="content"/>
        </w:behaviors>
        <w:guid w:val="{9BD3AB96-234C-4CBB-A51F-3A5AC643FD48}"/>
      </w:docPartPr>
      <w:docPartBody>
        <w:p w:rsidR="007D5196" w:rsidRDefault="00E05D97">
          <w:pPr>
            <w:pStyle w:val="3C5B446AF1DA4B8F8905AEB653E598B4"/>
          </w:pPr>
          <w:r w:rsidRPr="005125BB">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982"/>
    <w:rsid w:val="002B4982"/>
    <w:rsid w:val="007D5196"/>
    <w:rsid w:val="00B523F6"/>
    <w:rsid w:val="00E05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D37BC4F3264E1C9EA4B9E74E59B796">
    <w:name w:val="35D37BC4F3264E1C9EA4B9E74E59B796"/>
  </w:style>
  <w:style w:type="paragraph" w:customStyle="1" w:styleId="F9051A264E5B443EAA0B2A4F4B89A584">
    <w:name w:val="F9051A264E5B443EAA0B2A4F4B89A584"/>
  </w:style>
  <w:style w:type="paragraph" w:customStyle="1" w:styleId="862AADAE52AC4ACFA78078E5803AC1FC">
    <w:name w:val="862AADAE52AC4ACFA78078E5803AC1FC"/>
  </w:style>
  <w:style w:type="character" w:styleId="PlaceholderText">
    <w:name w:val="Placeholder Text"/>
    <w:basedOn w:val="DefaultParagraphFont"/>
    <w:uiPriority w:val="99"/>
    <w:semiHidden/>
    <w:rPr>
      <w:color w:val="2E74B5" w:themeColor="accent5" w:themeShade="BF"/>
      <w:sz w:val="22"/>
    </w:rPr>
  </w:style>
  <w:style w:type="paragraph" w:customStyle="1" w:styleId="3C5B446AF1DA4B8F8905AEB653E598B4">
    <w:name w:val="3C5B446AF1DA4B8F8905AEB653E598B4"/>
  </w:style>
  <w:style w:type="paragraph" w:customStyle="1" w:styleId="54199E199E27459594DAC2C05E97C740">
    <w:name w:val="54199E199E27459594DAC2C05E97C740"/>
  </w:style>
  <w:style w:type="paragraph" w:customStyle="1" w:styleId="D298BE3CBFB540C5B52CFBA2CAF7C692">
    <w:name w:val="D298BE3CBFB540C5B52CFBA2CAF7C692"/>
  </w:style>
  <w:style w:type="paragraph" w:customStyle="1" w:styleId="4A035D3D8C4E4853B073A76DFA1932FC">
    <w:name w:val="4A035D3D8C4E4853B073A76DFA1932FC"/>
  </w:style>
  <w:style w:type="paragraph" w:customStyle="1" w:styleId="8B328735074B4DB091D2088ED7126586">
    <w:name w:val="8B328735074B4DB091D2088ED7126586"/>
  </w:style>
  <w:style w:type="paragraph" w:customStyle="1" w:styleId="7DFB8C18FF8F41F6BD76A773C5CF0CB6">
    <w:name w:val="7DFB8C18FF8F41F6BD76A773C5CF0CB6"/>
  </w:style>
  <w:style w:type="paragraph" w:customStyle="1" w:styleId="2C1ABA8BEE9A4321939D5271DC938640">
    <w:name w:val="2C1ABA8BEE9A4321939D5271DC938640"/>
  </w:style>
  <w:style w:type="paragraph" w:customStyle="1" w:styleId="36507145F0D54CC182E580AA8130732B">
    <w:name w:val="36507145F0D54CC182E580AA8130732B"/>
    <w:rsid w:val="002B49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Personal Letterhead">
  <a:themeElements>
    <a:clrScheme name="Letterhead LH07">
      <a:dk1>
        <a:sysClr val="windowText" lastClr="000000"/>
      </a:dk1>
      <a:lt1>
        <a:sysClr val="window" lastClr="FFFFFF"/>
      </a:lt1>
      <a:dk2>
        <a:srgbClr val="000000"/>
      </a:dk2>
      <a:lt2>
        <a:srgbClr val="FFFFFF"/>
      </a:lt2>
      <a:accent1>
        <a:srgbClr val="262626"/>
      </a:accent1>
      <a:accent2>
        <a:srgbClr val="650707"/>
      </a:accent2>
      <a:accent3>
        <a:srgbClr val="E3E3E3"/>
      </a:accent3>
      <a:accent4>
        <a:srgbClr val="414141"/>
      </a:accent4>
      <a:accent5>
        <a:srgbClr val="E4CED0"/>
      </a:accent5>
      <a:accent6>
        <a:srgbClr val="FFFFFF"/>
      </a:accent6>
      <a:hlink>
        <a:srgbClr val="0070C0"/>
      </a:hlink>
      <a:folHlink>
        <a:srgbClr val="650707"/>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9" ma:contentTypeDescription="Create a new document." ma:contentTypeScope="" ma:versionID="76e25e1730b4532ab1d5e5b131a96a5a">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d1e9281a84c4949647088091c718de3"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E803B-26EA-40FF-870A-D0EF6A32464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9004731-2B80-4934-A058-BD0BA9AC6042}">
  <ds:schemaRefs>
    <ds:schemaRef ds:uri="http://schemas.microsoft.com/sharepoint/v3/contenttype/forms"/>
  </ds:schemaRefs>
</ds:datastoreItem>
</file>

<file path=customXml/itemProps3.xml><?xml version="1.0" encoding="utf-8"?>
<ds:datastoreItem xmlns:ds="http://schemas.openxmlformats.org/officeDocument/2006/customXml" ds:itemID="{29D75B59-FAEC-483A-AA57-9CD7502E2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C7A0C-36FA-4B79-A03C-2432BEB6A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Modern angles letterhead.dotx</Template>
  <TotalTime>0</TotalTime>
  <Pages>1</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2</cp:revision>
  <dcterms:created xsi:type="dcterms:W3CDTF">2018-08-11T10:30:00Z</dcterms:created>
  <dcterms:modified xsi:type="dcterms:W3CDTF">2018-08-11T10:30:00Z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