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tblBorders>
          <w:bottom w:val="single" w:sz="4" w:space="0" w:color="auto"/>
        </w:tblBorders>
        <w:tblLook w:val="0600" w:firstRow="0" w:lastRow="0" w:firstColumn="0" w:lastColumn="0" w:noHBand="1" w:noVBand="1"/>
        <w:tblDescription w:val="Layout table"/>
      </w:tblPr>
      <w:tblGrid>
        <w:gridCol w:w="4885"/>
        <w:gridCol w:w="4475"/>
      </w:tblGrid>
      <w:tr w:rsidR="00784E23" w:rsidTr="008C2737">
        <w:trPr>
          <w:trHeight w:val="1304"/>
        </w:trPr>
        <w:tc>
          <w:tcPr>
            <w:tcW w:w="5723" w:type="dxa"/>
          </w:tcPr>
          <w:p w:rsidR="008C2737" w:rsidRDefault="008C2737" w:rsidP="00CB0809">
            <w:r w:rsidRPr="00BF3499">
              <w:rPr>
                <w:noProof/>
              </w:rPr>
              <w:drawing>
                <wp:anchor distT="0" distB="0" distL="114300" distR="114300" simplePos="0" relativeHeight="251660288" behindDoc="1" locked="0" layoutInCell="1" allowOverlap="1" wp14:anchorId="453014D2" wp14:editId="6AEA43E9">
                  <wp:simplePos x="0" y="0"/>
                  <wp:positionH relativeFrom="margin">
                    <wp:posOffset>-7620</wp:posOffset>
                  </wp:positionH>
                  <wp:positionV relativeFrom="paragraph">
                    <wp:posOffset>9525</wp:posOffset>
                  </wp:positionV>
                  <wp:extent cx="1137920" cy="532765"/>
                  <wp:effectExtent l="0" t="0" r="5080" b="635"/>
                  <wp:wrapTight wrapText="bothSides">
                    <wp:wrapPolygon edited="0">
                      <wp:start x="0" y="0"/>
                      <wp:lineTo x="0" y="20853"/>
                      <wp:lineTo x="21335" y="20853"/>
                      <wp:lineTo x="21335" y="1545"/>
                      <wp:lineTo x="20612" y="0"/>
                      <wp:lineTo x="0" y="0"/>
                    </wp:wrapPolygon>
                  </wp:wrapTight>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logo_placeholder.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137920" cy="532765"/>
                          </a:xfrm>
                          <a:prstGeom prst="rect">
                            <a:avLst/>
                          </a:prstGeom>
                        </pic:spPr>
                      </pic:pic>
                    </a:graphicData>
                  </a:graphic>
                  <wp14:sizeRelH relativeFrom="margin">
                    <wp14:pctWidth>0</wp14:pctWidth>
                  </wp14:sizeRelH>
                  <wp14:sizeRelV relativeFrom="margin">
                    <wp14:pctHeight>0</wp14:pctHeight>
                  </wp14:sizeRelV>
                </wp:anchor>
              </w:drawing>
            </w:r>
          </w:p>
        </w:tc>
        <w:tc>
          <w:tcPr>
            <w:tcW w:w="5077" w:type="dxa"/>
          </w:tcPr>
          <w:sdt>
            <w:sdtPr>
              <w:alias w:val="Enter Street Address, City, ST ZIP Code:"/>
              <w:tag w:val="Enter  Street Address, City, ST ZIP Code:"/>
              <w:id w:val="223497027"/>
              <w:placeholder>
                <w:docPart w:val="A5E631E05824452BBB0AD3ADCA158541"/>
              </w:placeholder>
              <w:temporary/>
              <w:showingPlcHdr/>
              <w15:appearance w15:val="hidden"/>
            </w:sdtPr>
            <w:sdtEndPr/>
            <w:sdtContent>
              <w:p w:rsidR="008C2737" w:rsidRPr="00752FC4" w:rsidRDefault="008C2737" w:rsidP="008C2737">
                <w:pPr>
                  <w:pStyle w:val="ContactInfo"/>
                </w:pPr>
                <w:r w:rsidRPr="00752FC4">
                  <w:t>Street Address, City, ST ZIP Code</w:t>
                </w:r>
              </w:p>
            </w:sdtContent>
          </w:sdt>
          <w:sdt>
            <w:sdtPr>
              <w:alias w:val="Enter Telephone:"/>
              <w:tag w:val="Enter Telephone:"/>
              <w:id w:val="510197970"/>
              <w:placeholder>
                <w:docPart w:val="2714FD85B7904EBC899F9ECF904C2B4C"/>
              </w:placeholder>
              <w:temporary/>
              <w:showingPlcHdr/>
              <w15:appearance w15:val="hidden"/>
            </w:sdtPr>
            <w:sdtEndPr/>
            <w:sdtContent>
              <w:p w:rsidR="008C2737" w:rsidRPr="00752FC4" w:rsidRDefault="008C2737" w:rsidP="008C2737">
                <w:pPr>
                  <w:pStyle w:val="ContactInfo"/>
                </w:pPr>
                <w:r w:rsidRPr="00752FC4">
                  <w:t>Telephone</w:t>
                </w:r>
              </w:p>
            </w:sdtContent>
          </w:sdt>
          <w:sdt>
            <w:sdtPr>
              <w:alias w:val="Enter Email:"/>
              <w:tag w:val="Enter Email:"/>
              <w:id w:val="945582249"/>
              <w:placeholder>
                <w:docPart w:val="FEC5AD3016FB455CB8B2D41808AEEBD8"/>
              </w:placeholder>
              <w:temporary/>
              <w:showingPlcHdr/>
              <w15:appearance w15:val="hidden"/>
            </w:sdtPr>
            <w:sdtEndPr/>
            <w:sdtContent>
              <w:p w:rsidR="008C2737" w:rsidRDefault="008C2737" w:rsidP="008C2737">
                <w:pPr>
                  <w:pStyle w:val="ContactInfo"/>
                </w:pPr>
                <w:r w:rsidRPr="00752FC4">
                  <w:t>Email</w:t>
                </w:r>
              </w:p>
            </w:sdtContent>
          </w:sdt>
          <w:p w:rsidR="00784E23" w:rsidRPr="00BF3499" w:rsidRDefault="00784E23" w:rsidP="008C2737">
            <w:pPr>
              <w:pStyle w:val="ContactInfo"/>
              <w:rPr>
                <w:noProof/>
              </w:rPr>
            </w:pPr>
            <w:r>
              <w:t>wordexceltemplates.com</w:t>
            </w:r>
          </w:p>
        </w:tc>
      </w:tr>
    </w:tbl>
    <w:p w:rsidR="00752FC4" w:rsidRPr="005125BB" w:rsidRDefault="00E05757" w:rsidP="005125BB">
      <w:pPr>
        <w:pStyle w:val="Date"/>
      </w:pPr>
      <w:sdt>
        <w:sdtPr>
          <w:alias w:val="Enter Date:"/>
          <w:tag w:val="Enter Date:"/>
          <w:id w:val="-1455475630"/>
          <w:placeholder>
            <w:docPart w:val="38CDD760851741D08D253CE28B8E27BE"/>
          </w:placeholder>
          <w:temporary/>
          <w:showingPlcHdr/>
          <w15:appearance w15:val="hidden"/>
        </w:sdtPr>
        <w:sdtEndPr/>
        <w:sdtContent>
          <w:r w:rsidR="00752FC4" w:rsidRPr="005125BB">
            <w:rPr>
              <w:rStyle w:val="PlaceholderText"/>
              <w:color w:val="000000" w:themeColor="text2" w:themeShade="BF"/>
            </w:rPr>
            <w:t>Date</w:t>
          </w:r>
        </w:sdtContent>
      </w:sdt>
    </w:p>
    <w:p w:rsidR="00784E23" w:rsidRPr="009E6C5F" w:rsidRDefault="00784E23" w:rsidP="00784E23">
      <w:pPr>
        <w:pStyle w:val="Salutation"/>
        <w:tabs>
          <w:tab w:val="left" w:pos="8910"/>
        </w:tabs>
        <w:rPr>
          <w:b/>
          <w:sz w:val="40"/>
        </w:rPr>
      </w:pPr>
      <w:r w:rsidRPr="009E6C5F">
        <w:rPr>
          <w:b/>
          <w:sz w:val="40"/>
        </w:rPr>
        <w:t>To Whom It May Concern</w:t>
      </w:r>
    </w:p>
    <w:p w:rsidR="009A345B" w:rsidRPr="009A345B" w:rsidRDefault="009A345B" w:rsidP="009A345B">
      <w:pPr>
        <w:spacing w:before="100" w:beforeAutospacing="1" w:after="100" w:afterAutospacing="1" w:line="240" w:lineRule="auto"/>
        <w:rPr>
          <w:rFonts w:ascii="Calibri" w:eastAsia="Times New Roman" w:hAnsi="Calibri" w:cs="Calibri"/>
          <w:sz w:val="24"/>
          <w:szCs w:val="24"/>
        </w:rPr>
      </w:pPr>
      <w:r w:rsidRPr="009A345B">
        <w:rPr>
          <w:rFonts w:ascii="Calibri" w:eastAsia="Times New Roman" w:hAnsi="Calibri" w:cs="Calibri"/>
          <w:sz w:val="24"/>
          <w:szCs w:val="24"/>
        </w:rPr>
        <w:t xml:space="preserve">This is to inform and certify that Mr. Steven John was working as a full-time worker with ‘The </w:t>
      </w:r>
      <w:proofErr w:type="spellStart"/>
      <w:r w:rsidRPr="009A345B">
        <w:rPr>
          <w:rFonts w:ascii="Calibri" w:eastAsia="Times New Roman" w:hAnsi="Calibri" w:cs="Calibri"/>
          <w:sz w:val="24"/>
          <w:szCs w:val="24"/>
        </w:rPr>
        <w:t>ShowCase</w:t>
      </w:r>
      <w:proofErr w:type="spellEnd"/>
      <w:r w:rsidRPr="009A345B">
        <w:rPr>
          <w:rFonts w:ascii="Calibri" w:eastAsia="Times New Roman" w:hAnsi="Calibri" w:cs="Calibri"/>
          <w:sz w:val="24"/>
          <w:szCs w:val="24"/>
        </w:rPr>
        <w:t xml:space="preserve"> Company’, California. He was working as ‘HR manager’. As per the employee record, his tenure of employment with us was five years from 12</w:t>
      </w:r>
      <w:r w:rsidRPr="009A345B">
        <w:rPr>
          <w:rFonts w:ascii="Calibri" w:eastAsia="Times New Roman" w:hAnsi="Calibri" w:cs="Calibri"/>
          <w:sz w:val="24"/>
          <w:szCs w:val="24"/>
          <w:vertAlign w:val="superscript"/>
        </w:rPr>
        <w:t>th</w:t>
      </w:r>
      <w:r w:rsidRPr="009A345B">
        <w:rPr>
          <w:rFonts w:ascii="Calibri" w:eastAsia="Times New Roman" w:hAnsi="Calibri" w:cs="Calibri"/>
          <w:sz w:val="24"/>
          <w:szCs w:val="24"/>
        </w:rPr>
        <w:t xml:space="preserve"> January 2012 – 13</w:t>
      </w:r>
      <w:r w:rsidRPr="009A345B">
        <w:rPr>
          <w:rFonts w:ascii="Calibri" w:eastAsia="Times New Roman" w:hAnsi="Calibri" w:cs="Calibri"/>
          <w:sz w:val="24"/>
          <w:szCs w:val="24"/>
          <w:vertAlign w:val="superscript"/>
        </w:rPr>
        <w:t>th</w:t>
      </w:r>
      <w:r w:rsidRPr="009A345B">
        <w:rPr>
          <w:rFonts w:ascii="Calibri" w:eastAsia="Times New Roman" w:hAnsi="Calibri" w:cs="Calibri"/>
          <w:sz w:val="24"/>
          <w:szCs w:val="24"/>
        </w:rPr>
        <w:t xml:space="preserve"> February 2017.</w:t>
      </w:r>
    </w:p>
    <w:p w:rsidR="009A345B" w:rsidRPr="009A345B" w:rsidRDefault="009A345B" w:rsidP="009A345B">
      <w:pPr>
        <w:spacing w:before="100" w:beforeAutospacing="1" w:after="100" w:afterAutospacing="1" w:line="240" w:lineRule="auto"/>
        <w:rPr>
          <w:rFonts w:ascii="Calibri" w:eastAsia="Times New Roman" w:hAnsi="Calibri" w:cs="Calibri"/>
          <w:sz w:val="24"/>
          <w:szCs w:val="24"/>
        </w:rPr>
      </w:pPr>
      <w:r w:rsidRPr="009A345B">
        <w:rPr>
          <w:rFonts w:ascii="Calibri" w:eastAsia="Times New Roman" w:hAnsi="Calibri" w:cs="Calibri"/>
          <w:sz w:val="24"/>
          <w:szCs w:val="24"/>
        </w:rPr>
        <w:t>During his time with us, we found him a hardworking person with excellent communication, leadership, and management skills. He proved himself as an exceptional team-worker throughout his job. His friendly and candid personality changed the atmosphere of our HR department and increased the productivity of the department.</w:t>
      </w:r>
    </w:p>
    <w:p w:rsidR="009A345B" w:rsidRPr="009A345B" w:rsidRDefault="009A345B" w:rsidP="009A345B">
      <w:pPr>
        <w:spacing w:before="100" w:beforeAutospacing="1" w:after="100" w:afterAutospacing="1" w:line="240" w:lineRule="auto"/>
        <w:rPr>
          <w:rFonts w:ascii="Calibri" w:eastAsia="Times New Roman" w:hAnsi="Calibri" w:cs="Calibri"/>
          <w:sz w:val="24"/>
          <w:szCs w:val="24"/>
        </w:rPr>
      </w:pPr>
      <w:r w:rsidRPr="009A345B">
        <w:rPr>
          <w:rFonts w:ascii="Calibri" w:eastAsia="Times New Roman" w:hAnsi="Calibri" w:cs="Calibri"/>
          <w:sz w:val="24"/>
          <w:szCs w:val="24"/>
        </w:rPr>
        <w:t xml:space="preserve">In addition to his job description that mainly included management of all HR issues, he was always ready to take other responsibilities as well. Over his employment period, he had supervised and managed many projects. In addition, he had conducted many training seminars and personal sessions which </w:t>
      </w:r>
      <w:proofErr w:type="gramStart"/>
      <w:r w:rsidRPr="009A345B">
        <w:rPr>
          <w:rFonts w:ascii="Calibri" w:eastAsia="Times New Roman" w:hAnsi="Calibri" w:cs="Calibri"/>
          <w:sz w:val="24"/>
          <w:szCs w:val="24"/>
        </w:rPr>
        <w:t>were even not a part of his job description</w:t>
      </w:r>
      <w:proofErr w:type="gramEnd"/>
      <w:r w:rsidRPr="009A345B">
        <w:rPr>
          <w:rFonts w:ascii="Calibri" w:eastAsia="Times New Roman" w:hAnsi="Calibri" w:cs="Calibri"/>
          <w:sz w:val="24"/>
          <w:szCs w:val="24"/>
        </w:rPr>
        <w:t>. On various occasions, he had helped people from many different departments as well in the performance of their tasks.</w:t>
      </w:r>
    </w:p>
    <w:p w:rsidR="009A345B" w:rsidRPr="009A345B" w:rsidRDefault="009A345B" w:rsidP="009A345B">
      <w:pPr>
        <w:spacing w:before="100" w:beforeAutospacing="1" w:after="100" w:afterAutospacing="1" w:line="240" w:lineRule="auto"/>
        <w:rPr>
          <w:rFonts w:ascii="Calibri" w:eastAsia="Times New Roman" w:hAnsi="Calibri" w:cs="Calibri"/>
          <w:sz w:val="24"/>
          <w:szCs w:val="24"/>
        </w:rPr>
      </w:pPr>
      <w:r w:rsidRPr="009A345B">
        <w:rPr>
          <w:rFonts w:ascii="Calibri" w:eastAsia="Times New Roman" w:hAnsi="Calibri" w:cs="Calibri"/>
          <w:sz w:val="24"/>
          <w:szCs w:val="24"/>
        </w:rPr>
        <w:t>He was a very responsible, dedicated and dependable employee. We find great pleasure in providing this certificate to ascertain his capabilities and skills. We wish him the very best of luck!</w:t>
      </w:r>
    </w:p>
    <w:p w:rsidR="009A345B" w:rsidRPr="009A345B" w:rsidRDefault="009A345B" w:rsidP="009A345B">
      <w:pPr>
        <w:spacing w:before="100" w:beforeAutospacing="1" w:after="100" w:afterAutospacing="1" w:line="240" w:lineRule="auto"/>
        <w:rPr>
          <w:rFonts w:ascii="Calibri" w:eastAsia="Times New Roman" w:hAnsi="Calibri" w:cs="Calibri"/>
          <w:sz w:val="24"/>
          <w:szCs w:val="24"/>
        </w:rPr>
      </w:pPr>
      <w:r w:rsidRPr="009A345B">
        <w:rPr>
          <w:rFonts w:ascii="Calibri" w:eastAsia="Times New Roman" w:hAnsi="Calibri" w:cs="Calibri"/>
          <w:sz w:val="24"/>
          <w:szCs w:val="24"/>
        </w:rPr>
        <w:t>If you need any documents related to his e</w:t>
      </w:r>
      <w:bookmarkStart w:id="0" w:name="_GoBack"/>
      <w:bookmarkEnd w:id="0"/>
      <w:r w:rsidRPr="009A345B">
        <w:rPr>
          <w:rFonts w:ascii="Calibri" w:eastAsia="Times New Roman" w:hAnsi="Calibri" w:cs="Calibri"/>
          <w:sz w:val="24"/>
          <w:szCs w:val="24"/>
        </w:rPr>
        <w:t>mployment with us, feel free to contact us.</w:t>
      </w:r>
    </w:p>
    <w:p w:rsidR="009A345B" w:rsidRPr="009A345B" w:rsidRDefault="009A345B" w:rsidP="009A345B">
      <w:pPr>
        <w:spacing w:before="100" w:beforeAutospacing="1" w:after="100" w:afterAutospacing="1" w:line="240" w:lineRule="auto"/>
        <w:rPr>
          <w:rFonts w:ascii="Calibri" w:eastAsia="Times New Roman" w:hAnsi="Calibri" w:cs="Calibri"/>
          <w:sz w:val="24"/>
          <w:szCs w:val="24"/>
        </w:rPr>
      </w:pPr>
      <w:r w:rsidRPr="009A345B">
        <w:rPr>
          <w:rFonts w:ascii="Calibri" w:eastAsia="Times New Roman" w:hAnsi="Calibri" w:cs="Calibri"/>
          <w:sz w:val="24"/>
          <w:szCs w:val="24"/>
        </w:rPr>
        <w:t>Regards,</w:t>
      </w:r>
    </w:p>
    <w:p w:rsidR="009A345B" w:rsidRPr="009A345B" w:rsidRDefault="009A345B" w:rsidP="009A345B">
      <w:pPr>
        <w:spacing w:before="100" w:beforeAutospacing="1" w:after="100" w:afterAutospacing="1" w:line="240" w:lineRule="auto"/>
        <w:rPr>
          <w:rFonts w:ascii="Calibri" w:eastAsia="Times New Roman" w:hAnsi="Calibri" w:cs="Calibri"/>
          <w:sz w:val="24"/>
          <w:szCs w:val="24"/>
        </w:rPr>
      </w:pPr>
      <w:r w:rsidRPr="009A345B">
        <w:rPr>
          <w:rFonts w:ascii="Calibri" w:eastAsia="Times New Roman" w:hAnsi="Calibri" w:cs="Calibri"/>
          <w:sz w:val="24"/>
          <w:szCs w:val="24"/>
        </w:rPr>
        <w:t>Joe Smith.</w:t>
      </w:r>
    </w:p>
    <w:p w:rsidR="009468D3" w:rsidRDefault="009468D3" w:rsidP="00254E0D">
      <w:pPr>
        <w:pStyle w:val="Signature"/>
      </w:pPr>
    </w:p>
    <w:sectPr w:rsidR="009468D3" w:rsidSect="00616566">
      <w:footerReference w:type="default" r:id="rId12"/>
      <w:headerReference w:type="first" r:id="rId13"/>
      <w:footerReference w:type="first" r:id="rId14"/>
      <w:pgSz w:w="12240" w:h="15840" w:code="1"/>
      <w:pgMar w:top="720" w:right="1440" w:bottom="2520" w:left="1440" w:header="720" w:footer="86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05757" w:rsidRDefault="00E05757">
      <w:pPr>
        <w:spacing w:after="0" w:line="240" w:lineRule="auto"/>
      </w:pPr>
      <w:r>
        <w:separator/>
      </w:r>
    </w:p>
    <w:p w:rsidR="00E05757" w:rsidRDefault="00E05757"/>
  </w:endnote>
  <w:endnote w:type="continuationSeparator" w:id="0">
    <w:p w:rsidR="00E05757" w:rsidRDefault="00E05757">
      <w:pPr>
        <w:spacing w:after="0" w:line="240" w:lineRule="auto"/>
      </w:pPr>
      <w:r>
        <w:continuationSeparator/>
      </w:r>
    </w:p>
    <w:p w:rsidR="00E05757" w:rsidRDefault="00E0575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2FF" w:usb1="0000FCFF" w:usb2="00000001" w:usb3="00000000" w:csb0="0000019F" w:csb1="00000000"/>
  </w:font>
  <w:font w:name="Calibri">
    <w:panose1 w:val="020F05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5646A" w:rsidRDefault="00A5578C">
    <w:pPr>
      <w:pStyle w:val="Footer"/>
    </w:pPr>
    <w:r>
      <w:rPr>
        <w:noProof/>
      </w:rPr>
      <mc:AlternateContent>
        <mc:Choice Requires="wpg">
          <w:drawing>
            <wp:anchor distT="0" distB="0" distL="114300" distR="114300" simplePos="0" relativeHeight="251669504" behindDoc="0" locked="0" layoutInCell="1" allowOverlap="1" wp14:anchorId="435E3DA3" wp14:editId="2E821C66">
              <wp:simplePos x="0" y="0"/>
              <wp:positionH relativeFrom="page">
                <wp:align>center</wp:align>
              </wp:positionH>
              <wp:positionV relativeFrom="page">
                <wp:align>bottom</wp:align>
              </wp:positionV>
              <wp:extent cx="7788910" cy="3954649"/>
              <wp:effectExtent l="0" t="0" r="0" b="1270"/>
              <wp:wrapNone/>
              <wp:docPr id="12" name="Group 12">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Group">
                  <wpg:wgp>
                    <wpg:cNvGrpSpPr/>
                    <wpg:grpSpPr>
                      <a:xfrm>
                        <a:off x="0" y="0"/>
                        <a:ext cx="7788910" cy="3954649"/>
                        <a:chOff x="114300" y="-9525"/>
                        <a:chExt cx="7788910" cy="3954649"/>
                      </a:xfrm>
                    </wpg:grpSpPr>
                    <wps:wsp>
                      <wps:cNvPr id="5" name="Freeform 54">
                        <a:extLst>
                          <a:ext uri="{FF2B5EF4-FFF2-40B4-BE49-F238E27FC236}">
                            <a16:creationId xmlns:a16="http://schemas.microsoft.com/office/drawing/2014/main" id="{9FC139B6-5636-4A3B-AC63-720C57A63025}"/>
                          </a:ext>
                        </a:extLst>
                      </wps:cNvPr>
                      <wps:cNvSpPr>
                        <a:spLocks/>
                      </wps:cNvSpPr>
                      <wps:spPr bwMode="auto">
                        <a:xfrm rot="10800000">
                          <a:off x="114300" y="22093"/>
                          <a:ext cx="7779385" cy="3923030"/>
                        </a:xfrm>
                        <a:custGeom>
                          <a:avLst/>
                          <a:gdLst>
                            <a:gd name="T0" fmla="*/ 0 w 455"/>
                            <a:gd name="T1" fmla="*/ 260 h 260"/>
                            <a:gd name="T2" fmla="*/ 0 w 455"/>
                            <a:gd name="T3" fmla="*/ 0 h 260"/>
                            <a:gd name="T4" fmla="*/ 455 w 455"/>
                            <a:gd name="T5" fmla="*/ 0 h 260"/>
                            <a:gd name="T6" fmla="*/ 0 w 455"/>
                            <a:gd name="T7" fmla="*/ 260 h 260"/>
                          </a:gdLst>
                          <a:ahLst/>
                          <a:cxnLst>
                            <a:cxn ang="0">
                              <a:pos x="T0" y="T1"/>
                            </a:cxn>
                            <a:cxn ang="0">
                              <a:pos x="T2" y="T3"/>
                            </a:cxn>
                            <a:cxn ang="0">
                              <a:pos x="T4" y="T5"/>
                            </a:cxn>
                            <a:cxn ang="0">
                              <a:pos x="T6" y="T7"/>
                            </a:cxn>
                          </a:cxnLst>
                          <a:rect l="0" t="0" r="r" b="b"/>
                          <a:pathLst>
                            <a:path w="455" h="260">
                              <a:moveTo>
                                <a:pt x="0" y="260"/>
                              </a:moveTo>
                              <a:cubicBezTo>
                                <a:pt x="0" y="0"/>
                                <a:pt x="0" y="0"/>
                                <a:pt x="0" y="0"/>
                              </a:cubicBezTo>
                              <a:cubicBezTo>
                                <a:pt x="455" y="0"/>
                                <a:pt x="455" y="0"/>
                                <a:pt x="455" y="0"/>
                              </a:cubicBezTo>
                              <a:cubicBezTo>
                                <a:pt x="14" y="0"/>
                                <a:pt x="0" y="260"/>
                                <a:pt x="0" y="260"/>
                              </a:cubicBezTo>
                              <a:close/>
                            </a:path>
                          </a:pathLst>
                        </a:custGeom>
                        <a:solidFill>
                          <a:schemeClr val="accent1"/>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6" name="Freeform 55">
                        <a:extLst>
                          <a:ext uri="{FF2B5EF4-FFF2-40B4-BE49-F238E27FC236}">
                            <a16:creationId xmlns:a16="http://schemas.microsoft.com/office/drawing/2014/main" id="{18A460A0-9935-4F4B-A301-2E05CF0E804E}"/>
                          </a:ext>
                        </a:extLst>
                      </wps:cNvPr>
                      <wps:cNvSpPr>
                        <a:spLocks/>
                      </wps:cNvSpPr>
                      <wps:spPr bwMode="auto">
                        <a:xfrm rot="10800000">
                          <a:off x="123825" y="-9525"/>
                          <a:ext cx="7779385" cy="3923030"/>
                        </a:xfrm>
                        <a:custGeom>
                          <a:avLst/>
                          <a:gdLst>
                            <a:gd name="T0" fmla="*/ 0 w 455"/>
                            <a:gd name="T1" fmla="*/ 260 h 260"/>
                            <a:gd name="T2" fmla="*/ 0 w 455"/>
                            <a:gd name="T3" fmla="*/ 255 h 260"/>
                            <a:gd name="T4" fmla="*/ 255 w 455"/>
                            <a:gd name="T5" fmla="*/ 0 h 260"/>
                            <a:gd name="T6" fmla="*/ 455 w 455"/>
                            <a:gd name="T7" fmla="*/ 0 h 260"/>
                            <a:gd name="T8" fmla="*/ 0 w 455"/>
                            <a:gd name="T9" fmla="*/ 260 h 260"/>
                          </a:gdLst>
                          <a:ahLst/>
                          <a:cxnLst>
                            <a:cxn ang="0">
                              <a:pos x="T0" y="T1"/>
                            </a:cxn>
                            <a:cxn ang="0">
                              <a:pos x="T2" y="T3"/>
                            </a:cxn>
                            <a:cxn ang="0">
                              <a:pos x="T4" y="T5"/>
                            </a:cxn>
                            <a:cxn ang="0">
                              <a:pos x="T6" y="T7"/>
                            </a:cxn>
                            <a:cxn ang="0">
                              <a:pos x="T8" y="T9"/>
                            </a:cxn>
                          </a:cxnLst>
                          <a:rect l="0" t="0" r="r" b="b"/>
                          <a:pathLst>
                            <a:path w="455" h="260">
                              <a:moveTo>
                                <a:pt x="0" y="260"/>
                              </a:moveTo>
                              <a:cubicBezTo>
                                <a:pt x="0" y="255"/>
                                <a:pt x="0" y="255"/>
                                <a:pt x="0" y="255"/>
                              </a:cubicBezTo>
                              <a:cubicBezTo>
                                <a:pt x="0" y="114"/>
                                <a:pt x="114" y="0"/>
                                <a:pt x="255" y="0"/>
                              </a:cubicBezTo>
                              <a:cubicBezTo>
                                <a:pt x="455" y="0"/>
                                <a:pt x="455" y="0"/>
                                <a:pt x="455" y="0"/>
                              </a:cubicBezTo>
                              <a:cubicBezTo>
                                <a:pt x="14" y="0"/>
                                <a:pt x="0" y="260"/>
                                <a:pt x="0" y="260"/>
                              </a:cubicBezTo>
                              <a:close/>
                            </a:path>
                          </a:pathLst>
                        </a:custGeom>
                        <a:solidFill>
                          <a:schemeClr val="accent2"/>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15" name="Freeform: Shape 14">
                        <a:extLst>
                          <a:ext uri="{FF2B5EF4-FFF2-40B4-BE49-F238E27FC236}">
                            <a16:creationId xmlns:a16="http://schemas.microsoft.com/office/drawing/2014/main" id="{D57537D0-64E0-4E7C-98BF-EEDCE612E362}"/>
                          </a:ext>
                        </a:extLst>
                      </wps:cNvPr>
                      <wps:cNvSpPr>
                        <a:spLocks/>
                      </wps:cNvSpPr>
                      <wps:spPr bwMode="auto">
                        <a:xfrm rot="10800000">
                          <a:off x="114300" y="2581144"/>
                          <a:ext cx="7779385" cy="1363980"/>
                        </a:xfrm>
                        <a:custGeom>
                          <a:avLst/>
                          <a:gdLst>
                            <a:gd name="connsiteX0" fmla="*/ 7779656 w 7779656"/>
                            <a:gd name="connsiteY0" fmla="*/ 1364203 h 1364203"/>
                            <a:gd name="connsiteX1" fmla="*/ 0 w 7779656"/>
                            <a:gd name="connsiteY1" fmla="*/ 0 h 1364203"/>
                            <a:gd name="connsiteX2" fmla="*/ 7779656 w 7779656"/>
                            <a:gd name="connsiteY2" fmla="*/ 0 h 1364203"/>
                          </a:gdLst>
                          <a:ahLst/>
                          <a:cxnLst>
                            <a:cxn ang="0">
                              <a:pos x="connsiteX0" y="connsiteY0"/>
                            </a:cxn>
                            <a:cxn ang="0">
                              <a:pos x="connsiteX1" y="connsiteY1"/>
                            </a:cxn>
                            <a:cxn ang="0">
                              <a:pos x="connsiteX2" y="connsiteY2"/>
                            </a:cxn>
                          </a:cxnLst>
                          <a:rect l="l" t="t" r="r" b="b"/>
                          <a:pathLst>
                            <a:path w="7779656" h="1364203">
                              <a:moveTo>
                                <a:pt x="7779656" y="1364203"/>
                              </a:moveTo>
                              <a:lnTo>
                                <a:pt x="0" y="0"/>
                              </a:lnTo>
                              <a:lnTo>
                                <a:pt x="7779656" y="0"/>
                              </a:lnTo>
                              <a:close/>
                            </a:path>
                          </a:pathLst>
                        </a:custGeom>
                        <a:solidFill>
                          <a:schemeClr val="accent3"/>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a:noAutofit/>
                      </wps:bodyPr>
                    </wps:wsp>
                  </wpg:wgp>
                </a:graphicData>
              </a:graphic>
              <wp14:sizeRelH relativeFrom="page">
                <wp14:pctWidth>100000</wp14:pctWidth>
              </wp14:sizeRelH>
              <wp14:sizeRelV relativeFrom="page">
                <wp14:pctHeight>39000</wp14:pctHeight>
              </wp14:sizeRelV>
            </wp:anchor>
          </w:drawing>
        </mc:Choice>
        <mc:Fallback>
          <w:pict>
            <v:group w14:anchorId="74C3D479" id="Group 12" o:spid="_x0000_s1026" style="position:absolute;margin-left:0;margin-top:0;width:613.3pt;height:311.4pt;z-index:251669504;mso-width-percent:1000;mso-height-percent:390;mso-position-horizontal:center;mso-position-horizontal-relative:page;mso-position-vertical:bottom;mso-position-vertical-relative:page;mso-width-percent:1000;mso-height-percent:390" coordorigin="1143,-95" coordsize="77889,395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">
              <v:shape id="Freeform 54" o:spid="_x0000_s1027" style="position:absolute;left:1143;top:220;width:77793;height:39231;rotation:180;visibility:visible;mso-wrap-style:square;v-text-anchor:top" coordsize="455,2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" path="m,260c,,,,,,455,,455,,455,,14,,,260,,260xe" fillcolor="#4b1919 [3204]" stroked="f">
                <v:path arrowok="t" o:connecttype="custom" o:connectlocs="0,3923030;0,0;7779385,0;0,3923030" o:connectangles="0,0,0,0"/>
              </v:shape>
              <v:shape id="Freeform 55" o:spid="_x0000_s1028" style="position:absolute;left:1238;top:-95;width:77794;height:39230;rotation:180;visibility:visible;mso-wrap-style:square;v-text-anchor:top" coordsize="455,2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" path="m,260v,-5,,-5,,-5c,114,114,,255,,455,,455,,455,,14,,,260,,260xe" fillcolor="#ffd966 [3205]" stroked="f">
                <v:path arrowok="t" o:connecttype="custom" o:connectlocs="0,3923030;0,3847587;4359875,0;7779385,0;0,3923030" o:connectangles="0,0,0,0,0"/>
              </v:shape>
              <v:shape id="Freeform: Shape 14" o:spid="_x0000_s1029" style="position:absolute;left:1143;top:25811;width:77793;height:13640;rotation:180;visibility:visible;mso-wrap-style:square;v-text-anchor:top" coordsize="7779656,136420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" path="m7779656,1364203l,,7779656,r,1364203xe" fillcolor="#85cdc1 [3206]" stroked="f">
                <v:path arrowok="t" o:connecttype="custom" o:connectlocs="7779385,1363980;0,0;7779385,0" o:connectangles="0,0,0"/>
              </v:shape>
              <w10:wrap anchorx="page" anchory="page"/>
            </v:group>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52FC4" w:rsidRDefault="00752FC4" w:rsidP="00752FC4">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05757" w:rsidRDefault="00E05757">
      <w:pPr>
        <w:spacing w:after="0" w:line="240" w:lineRule="auto"/>
      </w:pPr>
      <w:r>
        <w:separator/>
      </w:r>
    </w:p>
    <w:p w:rsidR="00E05757" w:rsidRDefault="00E05757"/>
  </w:footnote>
  <w:footnote w:type="continuationSeparator" w:id="0">
    <w:p w:rsidR="00E05757" w:rsidRDefault="00E05757">
      <w:pPr>
        <w:spacing w:after="0" w:line="240" w:lineRule="auto"/>
      </w:pPr>
      <w:r>
        <w:continuationSeparator/>
      </w:r>
    </w:p>
    <w:p w:rsidR="00E05757" w:rsidRDefault="00E0575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468D3" w:rsidRDefault="00CB0809">
    <w:pPr>
      <w:pStyle w:val="Header"/>
    </w:pPr>
    <w:r>
      <w:rPr>
        <w:noProof/>
      </w:rPr>
      <mc:AlternateContent>
        <mc:Choice Requires="wpg">
          <w:drawing>
            <wp:anchor distT="0" distB="0" distL="114300" distR="114300" simplePos="0" relativeHeight="251664384" behindDoc="0" locked="0" layoutInCell="1" allowOverlap="1" wp14:anchorId="3149FDF2" wp14:editId="07513A9C">
              <wp:simplePos x="0" y="0"/>
              <wp:positionH relativeFrom="page">
                <wp:align>center</wp:align>
              </wp:positionH>
              <wp:positionV relativeFrom="page">
                <wp:align>center</wp:align>
              </wp:positionV>
              <wp:extent cx="7782130" cy="10065662"/>
              <wp:effectExtent l="0" t="0" r="0" b="0"/>
              <wp:wrapNone/>
              <wp:docPr id="1" name="Group 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Group">
                  <wpg:wgp>
                    <wpg:cNvGrpSpPr/>
                    <wpg:grpSpPr>
                      <a:xfrm>
                        <a:off x="0" y="0"/>
                        <a:ext cx="7782130" cy="10065662"/>
                        <a:chOff x="0" y="0"/>
                        <a:chExt cx="7782130" cy="10065662"/>
                      </a:xfrm>
                    </wpg:grpSpPr>
                    <wps:wsp>
                      <wps:cNvPr id="25" name="Freeform 6">
                        <a:extLst>
                          <a:ext uri="{FF2B5EF4-FFF2-40B4-BE49-F238E27FC236}">
                            <a16:creationId xmlns:a16="http://schemas.microsoft.com/office/drawing/2014/main" id="{E2A30194-531F-40AF-B3D6-C43C37C2FAEE}"/>
                          </a:ext>
                        </a:extLst>
                      </wps:cNvPr>
                      <wps:cNvSpPr>
                        <a:spLocks/>
                      </wps:cNvSpPr>
                      <wps:spPr bwMode="auto">
                        <a:xfrm>
                          <a:off x="0" y="0"/>
                          <a:ext cx="7772400" cy="3720166"/>
                        </a:xfrm>
                        <a:custGeom>
                          <a:avLst/>
                          <a:gdLst>
                            <a:gd name="T0" fmla="*/ 0 w 872"/>
                            <a:gd name="T1" fmla="*/ 0 h 453"/>
                            <a:gd name="T2" fmla="*/ 0 w 872"/>
                            <a:gd name="T3" fmla="*/ 453 h 453"/>
                            <a:gd name="T4" fmla="*/ 87 w 872"/>
                            <a:gd name="T5" fmla="*/ 310 h 453"/>
                            <a:gd name="T6" fmla="*/ 108 w 872"/>
                            <a:gd name="T7" fmla="*/ 284 h 453"/>
                            <a:gd name="T8" fmla="*/ 133 w 872"/>
                            <a:gd name="T9" fmla="*/ 258 h 453"/>
                            <a:gd name="T10" fmla="*/ 581 w 872"/>
                            <a:gd name="T11" fmla="*/ 72 h 453"/>
                            <a:gd name="T12" fmla="*/ 872 w 872"/>
                            <a:gd name="T13" fmla="*/ 72 h 453"/>
                            <a:gd name="T14" fmla="*/ 872 w 872"/>
                            <a:gd name="T15" fmla="*/ 0 h 453"/>
                            <a:gd name="T16" fmla="*/ 0 w 872"/>
                            <a:gd name="T17" fmla="*/ 0 h 45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872" h="453">
                              <a:moveTo>
                                <a:pt x="0" y="0"/>
                              </a:moveTo>
                              <a:cubicBezTo>
                                <a:pt x="0" y="453"/>
                                <a:pt x="0" y="453"/>
                                <a:pt x="0" y="453"/>
                              </a:cubicBezTo>
                              <a:cubicBezTo>
                                <a:pt x="23" y="401"/>
                                <a:pt x="52" y="353"/>
                                <a:pt x="87" y="310"/>
                              </a:cubicBezTo>
                              <a:cubicBezTo>
                                <a:pt x="94" y="301"/>
                                <a:pt x="101" y="293"/>
                                <a:pt x="108" y="284"/>
                              </a:cubicBezTo>
                              <a:cubicBezTo>
                                <a:pt x="116" y="275"/>
                                <a:pt x="125" y="266"/>
                                <a:pt x="133" y="258"/>
                              </a:cubicBezTo>
                              <a:cubicBezTo>
                                <a:pt x="248" y="143"/>
                                <a:pt x="406" y="72"/>
                                <a:pt x="581" y="72"/>
                              </a:cubicBezTo>
                              <a:cubicBezTo>
                                <a:pt x="872" y="72"/>
                                <a:pt x="872" y="72"/>
                                <a:pt x="872" y="72"/>
                              </a:cubicBezTo>
                              <a:cubicBezTo>
                                <a:pt x="872" y="0"/>
                                <a:pt x="872" y="0"/>
                                <a:pt x="872" y="0"/>
                              </a:cubicBezTo>
                              <a:lnTo>
                                <a:pt x="0" y="0"/>
                              </a:lnTo>
                              <a:close/>
                            </a:path>
                          </a:pathLst>
                        </a:custGeom>
                        <a:solidFill>
                          <a:schemeClr val="accent2"/>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22" name="Freeform: Shape 21">
                        <a:extLst>
                          <a:ext uri="{FF2B5EF4-FFF2-40B4-BE49-F238E27FC236}">
                            <a16:creationId xmlns:a16="http://schemas.microsoft.com/office/drawing/2014/main" id="{DEAA1C26-A75A-44F2-AF8D-55EE31068248}"/>
                          </a:ext>
                        </a:extLst>
                      </wps:cNvPr>
                      <wps:cNvSpPr>
                        <a:spLocks/>
                      </wps:cNvSpPr>
                      <wps:spPr bwMode="auto">
                        <a:xfrm rot="10800000" flipH="1">
                          <a:off x="0" y="438150"/>
                          <a:ext cx="1738276" cy="1896280"/>
                        </a:xfrm>
                        <a:custGeom>
                          <a:avLst/>
                          <a:gdLst>
                            <a:gd name="connsiteX0" fmla="*/ 1628881 w 1738276"/>
                            <a:gd name="connsiteY0" fmla="*/ 1895780 h 1896280"/>
                            <a:gd name="connsiteX1" fmla="*/ 1700732 w 1738276"/>
                            <a:gd name="connsiteY1" fmla="*/ 1696892 h 1896280"/>
                            <a:gd name="connsiteX2" fmla="*/ 13603 w 1738276"/>
                            <a:gd name="connsiteY2" fmla="*/ 13572 h 1896280"/>
                            <a:gd name="connsiteX3" fmla="*/ 0 w 1738276"/>
                            <a:gd name="connsiteY3" fmla="*/ 0 h 1896280"/>
                            <a:gd name="connsiteX4" fmla="*/ 0 w 1738276"/>
                            <a:gd name="connsiteY4" fmla="*/ 329116 h 1896280"/>
                            <a:gd name="connsiteX5" fmla="*/ 19162 w 1738276"/>
                            <a:gd name="connsiteY5" fmla="*/ 353290 h 1896280"/>
                            <a:gd name="connsiteX6" fmla="*/ 1506705 w 1738276"/>
                            <a:gd name="connsiteY6" fmla="*/ 1831895 h 1896280"/>
                            <a:gd name="connsiteX7" fmla="*/ 1539043 w 1738276"/>
                            <a:gd name="connsiteY7" fmla="*/ 1864038 h 1896280"/>
                            <a:gd name="connsiteX8" fmla="*/ 1628881 w 1738276"/>
                            <a:gd name="connsiteY8" fmla="*/ 1895780 h 189628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1738276" h="1896280">
                              <a:moveTo>
                                <a:pt x="1628881" y="1895780"/>
                              </a:moveTo>
                              <a:cubicBezTo>
                                <a:pt x="1716497" y="1887343"/>
                                <a:pt x="1783194" y="1774036"/>
                                <a:pt x="1700732" y="1696892"/>
                              </a:cubicBezTo>
                              <a:cubicBezTo>
                                <a:pt x="415301" y="414363"/>
                                <a:pt x="93943" y="93731"/>
                                <a:pt x="13603" y="13572"/>
                              </a:cubicBezTo>
                              <a:lnTo>
                                <a:pt x="0" y="0"/>
                              </a:lnTo>
                              <a:lnTo>
                                <a:pt x="0" y="329116"/>
                              </a:lnTo>
                              <a:lnTo>
                                <a:pt x="19162" y="353290"/>
                              </a:lnTo>
                              <a:cubicBezTo>
                                <a:pt x="1506705" y="1831895"/>
                                <a:pt x="1506705" y="1831895"/>
                                <a:pt x="1506705" y="1831895"/>
                              </a:cubicBezTo>
                              <a:cubicBezTo>
                                <a:pt x="1519640" y="1844752"/>
                                <a:pt x="1526108" y="1857610"/>
                                <a:pt x="1539043" y="1864038"/>
                              </a:cubicBezTo>
                              <a:cubicBezTo>
                                <a:pt x="1568147" y="1889753"/>
                                <a:pt x="1599676" y="1898593"/>
                                <a:pt x="1628881" y="1895780"/>
                              </a:cubicBezTo>
                              <a:close/>
                            </a:path>
                          </a:pathLst>
                        </a:custGeom>
                        <a:solidFill>
                          <a:schemeClr val="accent5"/>
                        </a:solidFill>
                        <a:ln>
                          <a:noFill/>
                        </a:ln>
                      </wps:spPr>
                      <wps:bodyPr vert="horz" wrap="square" lIns="91440" tIns="45720" rIns="91440" bIns="45720" numCol="1" anchor="t" anchorCtr="0" compatLnSpc="1">
                        <a:prstTxWarp prst="textNoShape">
                          <a:avLst/>
                        </a:prstTxWarp>
                        <a:noAutofit/>
                      </wps:bodyPr>
                    </wps:wsp>
                    <wps:wsp>
                      <wps:cNvPr id="24" name="Freeform: Shape 23">
                        <a:extLst>
                          <a:ext uri="{FF2B5EF4-FFF2-40B4-BE49-F238E27FC236}">
                            <a16:creationId xmlns:a16="http://schemas.microsoft.com/office/drawing/2014/main" id="{B3DDBD76-40DF-4C6F-8415-E33249958520}"/>
                          </a:ext>
                        </a:extLst>
                      </wps:cNvPr>
                      <wps:cNvSpPr>
                        <a:spLocks/>
                      </wps:cNvSpPr>
                      <wps:spPr bwMode="auto">
                        <a:xfrm rot="10800000" flipH="1">
                          <a:off x="0" y="57150"/>
                          <a:ext cx="2462115" cy="2685160"/>
                        </a:xfrm>
                        <a:custGeom>
                          <a:avLst/>
                          <a:gdLst>
                            <a:gd name="connsiteX0" fmla="*/ 2307676 w 2462115"/>
                            <a:gd name="connsiteY0" fmla="*/ 2684454 h 2685160"/>
                            <a:gd name="connsiteX1" fmla="*/ 2409112 w 2462115"/>
                            <a:gd name="connsiteY1" fmla="*/ 2403672 h 2685160"/>
                            <a:gd name="connsiteX2" fmla="*/ 5438 w 2462115"/>
                            <a:gd name="connsiteY2" fmla="*/ 5426 h 2685160"/>
                            <a:gd name="connsiteX3" fmla="*/ 0 w 2462115"/>
                            <a:gd name="connsiteY3" fmla="*/ 0 h 2685160"/>
                            <a:gd name="connsiteX4" fmla="*/ 0 w 2462115"/>
                            <a:gd name="connsiteY4" fmla="*/ 454256 h 2685160"/>
                            <a:gd name="connsiteX5" fmla="*/ 5467 w 2462115"/>
                            <a:gd name="connsiteY5" fmla="*/ 469395 h 2685160"/>
                            <a:gd name="connsiteX6" fmla="*/ 35142 w 2462115"/>
                            <a:gd name="connsiteY6" fmla="*/ 506832 h 2685160"/>
                            <a:gd name="connsiteX7" fmla="*/ 2135192 w 2462115"/>
                            <a:gd name="connsiteY7" fmla="*/ 2594263 h 2685160"/>
                            <a:gd name="connsiteX8" fmla="*/ 2180846 w 2462115"/>
                            <a:gd name="connsiteY8" fmla="*/ 2639642 h 2685160"/>
                            <a:gd name="connsiteX9" fmla="*/ 2307676 w 2462115"/>
                            <a:gd name="connsiteY9" fmla="*/ 2684454 h 268516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Lst>
                          <a:rect l="l" t="t" r="r" b="b"/>
                          <a:pathLst>
                            <a:path w="2462115" h="2685160">
                              <a:moveTo>
                                <a:pt x="2307676" y="2684454"/>
                              </a:moveTo>
                              <a:cubicBezTo>
                                <a:pt x="2431368" y="2672542"/>
                                <a:pt x="2525528" y="2512581"/>
                                <a:pt x="2409112" y="2403672"/>
                              </a:cubicBezTo>
                              <a:cubicBezTo>
                                <a:pt x="443168" y="442167"/>
                                <a:pt x="74554" y="74385"/>
                                <a:pt x="5438" y="5426"/>
                              </a:cubicBezTo>
                              <a:lnTo>
                                <a:pt x="0" y="0"/>
                              </a:lnTo>
                              <a:lnTo>
                                <a:pt x="0" y="454256"/>
                              </a:lnTo>
                              <a:lnTo>
                                <a:pt x="5467" y="469395"/>
                              </a:lnTo>
                              <a:cubicBezTo>
                                <a:pt x="12315" y="484143"/>
                                <a:pt x="21446" y="497756"/>
                                <a:pt x="35142" y="506832"/>
                              </a:cubicBezTo>
                              <a:cubicBezTo>
                                <a:pt x="2135192" y="2594263"/>
                                <a:pt x="2135192" y="2594263"/>
                                <a:pt x="2135192" y="2594263"/>
                              </a:cubicBezTo>
                              <a:cubicBezTo>
                                <a:pt x="2153454" y="2612415"/>
                                <a:pt x="2162584" y="2630566"/>
                                <a:pt x="2180846" y="2639642"/>
                              </a:cubicBezTo>
                              <a:cubicBezTo>
                                <a:pt x="2221934" y="2675946"/>
                                <a:pt x="2266446" y="2688425"/>
                                <a:pt x="2307676" y="2684454"/>
                              </a:cubicBezTo>
                              <a:close/>
                            </a:path>
                          </a:pathLst>
                        </a:custGeom>
                        <a:solidFill>
                          <a:schemeClr val="accent3"/>
                        </a:solidFill>
                        <a:ln>
                          <a:noFill/>
                        </a:ln>
                      </wps:spPr>
                      <wps:bodyPr vert="horz" wrap="square" lIns="91440" tIns="45720" rIns="91440" bIns="45720" numCol="1" anchor="t" anchorCtr="0" compatLnSpc="1">
                        <a:prstTxWarp prst="textNoShape">
                          <a:avLst/>
                        </a:prstTxWarp>
                        <a:noAutofit/>
                      </wps:bodyPr>
                    </wps:wsp>
                    <wps:wsp>
                      <wps:cNvPr id="32" name="Freeform: Shape 31">
                        <a:extLst>
                          <a:ext uri="{FF2B5EF4-FFF2-40B4-BE49-F238E27FC236}">
                            <a16:creationId xmlns:a16="http://schemas.microsoft.com/office/drawing/2014/main" id="{85934EAF-C090-4ECE-BA30-C286CF13EC96}"/>
                          </a:ext>
                        </a:extLst>
                      </wps:cNvPr>
                      <wps:cNvSpPr>
                        <a:spLocks/>
                      </wps:cNvSpPr>
                      <wps:spPr bwMode="auto">
                        <a:xfrm>
                          <a:off x="6705600" y="9115425"/>
                          <a:ext cx="1070039" cy="950237"/>
                        </a:xfrm>
                        <a:custGeom>
                          <a:avLst/>
                          <a:gdLst>
                            <a:gd name="connsiteX0" fmla="*/ 1070039 w 1070039"/>
                            <a:gd name="connsiteY0" fmla="*/ 0 h 950237"/>
                            <a:gd name="connsiteX1" fmla="*/ 1070039 w 1070039"/>
                            <a:gd name="connsiteY1" fmla="*/ 950237 h 950237"/>
                            <a:gd name="connsiteX2" fmla="*/ 0 w 1070039"/>
                            <a:gd name="connsiteY2" fmla="*/ 950237 h 950237"/>
                          </a:gdLst>
                          <a:ahLst/>
                          <a:cxnLst>
                            <a:cxn ang="0">
                              <a:pos x="connsiteX0" y="connsiteY0"/>
                            </a:cxn>
                            <a:cxn ang="0">
                              <a:pos x="connsiteX1" y="connsiteY1"/>
                            </a:cxn>
                            <a:cxn ang="0">
                              <a:pos x="connsiteX2" y="connsiteY2"/>
                            </a:cxn>
                          </a:cxnLst>
                          <a:rect l="l" t="t" r="r" b="b"/>
                          <a:pathLst>
                            <a:path w="1070039" h="950237">
                              <a:moveTo>
                                <a:pt x="1070039" y="0"/>
                              </a:moveTo>
                              <a:lnTo>
                                <a:pt x="1070039" y="950237"/>
                              </a:lnTo>
                              <a:lnTo>
                                <a:pt x="0" y="950237"/>
                              </a:lnTo>
                              <a:close/>
                            </a:path>
                          </a:pathLst>
                        </a:custGeom>
                        <a:solidFill>
                          <a:schemeClr val="accent2"/>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a:noAutofit/>
                      </wps:bodyPr>
                    </wps:wsp>
                    <wps:wsp>
                      <wps:cNvPr id="31" name="Freeform: Shape 30">
                        <a:extLst>
                          <a:ext uri="{FF2B5EF4-FFF2-40B4-BE49-F238E27FC236}">
                            <a16:creationId xmlns:a16="http://schemas.microsoft.com/office/drawing/2014/main" id="{188829FE-D1A8-4A42-84D6-48674A0E873E}"/>
                          </a:ext>
                        </a:extLst>
                      </wps:cNvPr>
                      <wps:cNvSpPr>
                        <a:spLocks/>
                      </wps:cNvSpPr>
                      <wps:spPr bwMode="auto">
                        <a:xfrm>
                          <a:off x="5780564" y="8289428"/>
                          <a:ext cx="1991837" cy="1776225"/>
                        </a:xfrm>
                        <a:custGeom>
                          <a:avLst/>
                          <a:gdLst>
                            <a:gd name="connsiteX0" fmla="*/ 1991837 w 1991837"/>
                            <a:gd name="connsiteY0" fmla="*/ 0 h 1776225"/>
                            <a:gd name="connsiteX1" fmla="*/ 1991837 w 1991837"/>
                            <a:gd name="connsiteY1" fmla="*/ 238843 h 1776225"/>
                            <a:gd name="connsiteX2" fmla="*/ 1991837 w 1991837"/>
                            <a:gd name="connsiteY2" fmla="*/ 829191 h 1776225"/>
                            <a:gd name="connsiteX3" fmla="*/ 925407 w 1991837"/>
                            <a:gd name="connsiteY3" fmla="*/ 1776225 h 1776225"/>
                            <a:gd name="connsiteX4" fmla="*/ 0 w 1991837"/>
                            <a:gd name="connsiteY4" fmla="*/ 1776225 h 1776225"/>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991837" h="1776225">
                              <a:moveTo>
                                <a:pt x="1991837" y="0"/>
                              </a:moveTo>
                              <a:lnTo>
                                <a:pt x="1991837" y="238843"/>
                              </a:lnTo>
                              <a:lnTo>
                                <a:pt x="1991837" y="829191"/>
                              </a:lnTo>
                              <a:lnTo>
                                <a:pt x="925407" y="1776225"/>
                              </a:lnTo>
                              <a:lnTo>
                                <a:pt x="0" y="1776225"/>
                              </a:lnTo>
                              <a:close/>
                            </a:path>
                          </a:pathLst>
                        </a:custGeom>
                        <a:solidFill>
                          <a:schemeClr val="accent3"/>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a:noAutofit/>
                      </wps:bodyPr>
                    </wps:wsp>
                    <wps:wsp>
                      <wps:cNvPr id="61" name="Freeform 8">
                        <a:extLst>
                          <a:ext uri="{FF2B5EF4-FFF2-40B4-BE49-F238E27FC236}">
                            <a16:creationId xmlns:a16="http://schemas.microsoft.com/office/drawing/2014/main" id="{FE4965F3-DC46-457F-9EAA-C83DDE9CCAA7}"/>
                          </a:ext>
                        </a:extLst>
                      </wps:cNvPr>
                      <wps:cNvSpPr>
                        <a:spLocks/>
                      </wps:cNvSpPr>
                      <wps:spPr bwMode="auto">
                        <a:xfrm>
                          <a:off x="6096000" y="8277225"/>
                          <a:ext cx="1679514" cy="1644862"/>
                        </a:xfrm>
                        <a:custGeom>
                          <a:avLst/>
                          <a:gdLst>
                            <a:gd name="T0" fmla="*/ 11 w 194"/>
                            <a:gd name="T1" fmla="*/ 182 h 212"/>
                            <a:gd name="T2" fmla="*/ 193 w 194"/>
                            <a:gd name="T3" fmla="*/ 0 h 212"/>
                            <a:gd name="T4" fmla="*/ 194 w 194"/>
                            <a:gd name="T5" fmla="*/ 0 h 212"/>
                            <a:gd name="T6" fmla="*/ 194 w 194"/>
                            <a:gd name="T7" fmla="*/ 30 h 212"/>
                            <a:gd name="T8" fmla="*/ 194 w 194"/>
                            <a:gd name="T9" fmla="*/ 33 h 212"/>
                            <a:gd name="T10" fmla="*/ 190 w 194"/>
                            <a:gd name="T11" fmla="*/ 39 h 212"/>
                            <a:gd name="T12" fmla="*/ 32 w 194"/>
                            <a:gd name="T13" fmla="*/ 197 h 212"/>
                            <a:gd name="T14" fmla="*/ 28 w 194"/>
                            <a:gd name="T15" fmla="*/ 201 h 212"/>
                            <a:gd name="T16" fmla="*/ 11 w 194"/>
                            <a:gd name="T17" fmla="*/ 182 h 21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94" h="212">
                              <a:moveTo>
                                <a:pt x="11" y="182"/>
                              </a:moveTo>
                              <a:cubicBezTo>
                                <a:pt x="193" y="0"/>
                                <a:pt x="193" y="0"/>
                                <a:pt x="193" y="0"/>
                              </a:cubicBezTo>
                              <a:cubicBezTo>
                                <a:pt x="194" y="0"/>
                                <a:pt x="194" y="0"/>
                                <a:pt x="194" y="0"/>
                              </a:cubicBezTo>
                              <a:cubicBezTo>
                                <a:pt x="194" y="30"/>
                                <a:pt x="194" y="30"/>
                                <a:pt x="194" y="30"/>
                              </a:cubicBezTo>
                              <a:cubicBezTo>
                                <a:pt x="194" y="31"/>
                                <a:pt x="194" y="32"/>
                                <a:pt x="194" y="33"/>
                              </a:cubicBezTo>
                              <a:cubicBezTo>
                                <a:pt x="193" y="35"/>
                                <a:pt x="192" y="37"/>
                                <a:pt x="190" y="39"/>
                              </a:cubicBezTo>
                              <a:cubicBezTo>
                                <a:pt x="32" y="197"/>
                                <a:pt x="32" y="197"/>
                                <a:pt x="32" y="197"/>
                              </a:cubicBezTo>
                              <a:cubicBezTo>
                                <a:pt x="31" y="199"/>
                                <a:pt x="30" y="200"/>
                                <a:pt x="28" y="201"/>
                              </a:cubicBezTo>
                              <a:cubicBezTo>
                                <a:pt x="16" y="212"/>
                                <a:pt x="0" y="194"/>
                                <a:pt x="11" y="182"/>
                              </a:cubicBezTo>
                              <a:close/>
                            </a:path>
                          </a:pathLst>
                        </a:custGeom>
                        <a:solidFill>
                          <a:schemeClr val="accent4"/>
                        </a:solid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30" name="Freeform: Shape 29">
                        <a:extLst>
                          <a:ext uri="{FF2B5EF4-FFF2-40B4-BE49-F238E27FC236}">
                            <a16:creationId xmlns:a16="http://schemas.microsoft.com/office/drawing/2014/main" id="{B4B72E4A-CB21-4B94-A9B0-66F2CF596AB0}"/>
                          </a:ext>
                        </a:extLst>
                      </wps:cNvPr>
                      <wps:cNvSpPr>
                        <a:spLocks/>
                      </wps:cNvSpPr>
                      <wps:spPr bwMode="auto">
                        <a:xfrm>
                          <a:off x="5172075" y="7543800"/>
                          <a:ext cx="2605691" cy="2515287"/>
                        </a:xfrm>
                        <a:custGeom>
                          <a:avLst/>
                          <a:gdLst>
                            <a:gd name="connsiteX0" fmla="*/ 2591733 w 2605691"/>
                            <a:gd name="connsiteY0" fmla="*/ 0 h 2515287"/>
                            <a:gd name="connsiteX1" fmla="*/ 2605691 w 2605691"/>
                            <a:gd name="connsiteY1" fmla="*/ 0 h 2515287"/>
                            <a:gd name="connsiteX2" fmla="*/ 2605691 w 2605691"/>
                            <a:gd name="connsiteY2" fmla="*/ 373697 h 2515287"/>
                            <a:gd name="connsiteX3" fmla="*/ 2605691 w 2605691"/>
                            <a:gd name="connsiteY3" fmla="*/ 411067 h 2515287"/>
                            <a:gd name="connsiteX4" fmla="*/ 2549860 w 2605691"/>
                            <a:gd name="connsiteY4" fmla="*/ 485806 h 2515287"/>
                            <a:gd name="connsiteX5" fmla="*/ 344535 w 2605691"/>
                            <a:gd name="connsiteY5" fmla="*/ 2453944 h 2515287"/>
                            <a:gd name="connsiteX6" fmla="*/ 288704 w 2605691"/>
                            <a:gd name="connsiteY6" fmla="*/ 2503770 h 2515287"/>
                            <a:gd name="connsiteX7" fmla="*/ 271639 w 2605691"/>
                            <a:gd name="connsiteY7" fmla="*/ 2515287 h 2515287"/>
                            <a:gd name="connsiteX8" fmla="*/ 81037 w 2605691"/>
                            <a:gd name="connsiteY8" fmla="*/ 2515287 h 2515287"/>
                            <a:gd name="connsiteX9" fmla="*/ 49678 w 2605691"/>
                            <a:gd name="connsiteY9" fmla="*/ 2492870 h 2515287"/>
                            <a:gd name="connsiteX10" fmla="*/ 51423 w 2605691"/>
                            <a:gd name="connsiteY10" fmla="*/ 2267095 h 2515287"/>
                            <a:gd name="connsiteX11" fmla="*/ 2591733 w 2605691"/>
                            <a:gd name="connsiteY11" fmla="*/ 0 h 251528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Lst>
                          <a:rect l="l" t="t" r="r" b="b"/>
                          <a:pathLst>
                            <a:path w="2605691" h="2515287">
                              <a:moveTo>
                                <a:pt x="2591733" y="0"/>
                              </a:moveTo>
                              <a:cubicBezTo>
                                <a:pt x="2605691" y="0"/>
                                <a:pt x="2605691" y="0"/>
                                <a:pt x="2605691" y="0"/>
                              </a:cubicBezTo>
                              <a:cubicBezTo>
                                <a:pt x="2605691" y="373697"/>
                                <a:pt x="2605691" y="373697"/>
                                <a:pt x="2605691" y="373697"/>
                              </a:cubicBezTo>
                              <a:cubicBezTo>
                                <a:pt x="2605691" y="386154"/>
                                <a:pt x="2605691" y="398610"/>
                                <a:pt x="2605691" y="411067"/>
                              </a:cubicBezTo>
                              <a:cubicBezTo>
                                <a:pt x="2591733" y="435980"/>
                                <a:pt x="2577776" y="460893"/>
                                <a:pt x="2549860" y="485806"/>
                              </a:cubicBezTo>
                              <a:cubicBezTo>
                                <a:pt x="344535" y="2453944"/>
                                <a:pt x="344535" y="2453944"/>
                                <a:pt x="344535" y="2453944"/>
                              </a:cubicBezTo>
                              <a:cubicBezTo>
                                <a:pt x="330578" y="2478857"/>
                                <a:pt x="316620" y="2491313"/>
                                <a:pt x="288704" y="2503770"/>
                              </a:cubicBezTo>
                              <a:lnTo>
                                <a:pt x="271639" y="2515287"/>
                              </a:lnTo>
                              <a:lnTo>
                                <a:pt x="81037" y="2515287"/>
                              </a:lnTo>
                              <a:lnTo>
                                <a:pt x="49678" y="2492870"/>
                              </a:lnTo>
                              <a:cubicBezTo>
                                <a:pt x="-7898" y="2435259"/>
                                <a:pt x="-25345" y="2341834"/>
                                <a:pt x="51423" y="2267095"/>
                              </a:cubicBezTo>
                              <a:cubicBezTo>
                                <a:pt x="2591733" y="0"/>
                                <a:pt x="2591733" y="0"/>
                                <a:pt x="2591733" y="0"/>
                              </a:cubicBezTo>
                              <a:close/>
                            </a:path>
                          </a:pathLst>
                        </a:custGeom>
                        <a:solidFill>
                          <a:schemeClr val="accent6"/>
                        </a:solidFill>
                        <a:ln>
                          <a:noFill/>
                        </a:ln>
                      </wps:spPr>
                      <wps:bodyPr vert="horz" wrap="square" lIns="91440" tIns="45720" rIns="91440" bIns="45720" numCol="1" anchor="t" anchorCtr="0" compatLnSpc="1">
                        <a:prstTxWarp prst="textNoShape">
                          <a:avLst/>
                        </a:prstTxWarp>
                        <a:noAutofit/>
                      </wps:bodyPr>
                    </wps:wsp>
                    <wps:wsp>
                      <wps:cNvPr id="64" name="Freeform 8">
                        <a:extLst>
                          <a:ext uri="{FF2B5EF4-FFF2-40B4-BE49-F238E27FC236}">
                            <a16:creationId xmlns:a16="http://schemas.microsoft.com/office/drawing/2014/main" id="{787FA449-BBCA-47E9-AA13-F58F5301332D}"/>
                          </a:ext>
                        </a:extLst>
                      </wps:cNvPr>
                      <wps:cNvSpPr>
                        <a:spLocks/>
                      </wps:cNvSpPr>
                      <wps:spPr bwMode="auto">
                        <a:xfrm>
                          <a:off x="6086475" y="7705725"/>
                          <a:ext cx="1695655" cy="1644862"/>
                        </a:xfrm>
                        <a:custGeom>
                          <a:avLst/>
                          <a:gdLst>
                            <a:gd name="T0" fmla="*/ 11 w 194"/>
                            <a:gd name="T1" fmla="*/ 182 h 212"/>
                            <a:gd name="T2" fmla="*/ 193 w 194"/>
                            <a:gd name="T3" fmla="*/ 0 h 212"/>
                            <a:gd name="T4" fmla="*/ 194 w 194"/>
                            <a:gd name="T5" fmla="*/ 0 h 212"/>
                            <a:gd name="T6" fmla="*/ 194 w 194"/>
                            <a:gd name="T7" fmla="*/ 30 h 212"/>
                            <a:gd name="T8" fmla="*/ 194 w 194"/>
                            <a:gd name="T9" fmla="*/ 33 h 212"/>
                            <a:gd name="T10" fmla="*/ 190 w 194"/>
                            <a:gd name="T11" fmla="*/ 39 h 212"/>
                            <a:gd name="T12" fmla="*/ 32 w 194"/>
                            <a:gd name="T13" fmla="*/ 197 h 212"/>
                            <a:gd name="T14" fmla="*/ 28 w 194"/>
                            <a:gd name="T15" fmla="*/ 201 h 212"/>
                            <a:gd name="T16" fmla="*/ 11 w 194"/>
                            <a:gd name="T17" fmla="*/ 182 h 21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94" h="212">
                              <a:moveTo>
                                <a:pt x="11" y="182"/>
                              </a:moveTo>
                              <a:cubicBezTo>
                                <a:pt x="193" y="0"/>
                                <a:pt x="193" y="0"/>
                                <a:pt x="193" y="0"/>
                              </a:cubicBezTo>
                              <a:cubicBezTo>
                                <a:pt x="194" y="0"/>
                                <a:pt x="194" y="0"/>
                                <a:pt x="194" y="0"/>
                              </a:cubicBezTo>
                              <a:cubicBezTo>
                                <a:pt x="194" y="30"/>
                                <a:pt x="194" y="30"/>
                                <a:pt x="194" y="30"/>
                              </a:cubicBezTo>
                              <a:cubicBezTo>
                                <a:pt x="194" y="31"/>
                                <a:pt x="194" y="32"/>
                                <a:pt x="194" y="33"/>
                              </a:cubicBezTo>
                              <a:cubicBezTo>
                                <a:pt x="193" y="35"/>
                                <a:pt x="192" y="37"/>
                                <a:pt x="190" y="39"/>
                              </a:cubicBezTo>
                              <a:cubicBezTo>
                                <a:pt x="32" y="197"/>
                                <a:pt x="32" y="197"/>
                                <a:pt x="32" y="197"/>
                              </a:cubicBezTo>
                              <a:cubicBezTo>
                                <a:pt x="31" y="199"/>
                                <a:pt x="30" y="200"/>
                                <a:pt x="28" y="201"/>
                              </a:cubicBezTo>
                              <a:cubicBezTo>
                                <a:pt x="16" y="212"/>
                                <a:pt x="0" y="194"/>
                                <a:pt x="11" y="182"/>
                              </a:cubicBezTo>
                              <a:close/>
                            </a:path>
                          </a:pathLst>
                        </a:custGeom>
                        <a:solidFill>
                          <a:schemeClr val="accent1"/>
                        </a:solidFill>
                        <a:ln>
                          <a:noFill/>
                        </a:ln>
                      </wps:spPr>
                      <wps:bodyPr vert="horz" wrap="square" lIns="91440" tIns="45720" rIns="91440" bIns="45720" numCol="1" anchor="t" anchorCtr="0" compatLnSpc="1">
                        <a:prstTxWarp prst="textNoShape">
                          <a:avLst/>
                        </a:prstTxWarp>
                      </wps:bodyPr>
                    </wps:wsp>
                  </wpg:wgp>
                </a:graphicData>
              </a:graphic>
              <wp14:sizeRelH relativeFrom="page">
                <wp14:pctWidth>100000</wp14:pctWidth>
              </wp14:sizeRelH>
              <wp14:sizeRelV relativeFrom="page">
                <wp14:pctHeight>100000</wp14:pctHeight>
              </wp14:sizeRelV>
            </wp:anchor>
          </w:drawing>
        </mc:Choice>
        <mc:Fallback>
          <w:pict>
            <v:group w14:anchorId="2B6DA06C" id="Group 1" o:spid="_x0000_s1026" style="position:absolute;margin-left:0;margin-top:0;width:612.75pt;height:792.55pt;z-index:251664384;mso-width-percent:1000;mso-height-percent:1000;mso-position-horizontal:center;mso-position-horizontal-relative:page;mso-position-vertical:center;mso-position-vertical-relative:page;mso-width-percent:1000;mso-height-percent:1000" coordsize="77821,10065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">
              <v:shape id="Freeform 6" o:spid="_x0000_s1027" style="position:absolute;width:77724;height:37201;visibility:visible;mso-wrap-style:square;v-text-anchor:top" coordsize="872,4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" path="m,c,453,,453,,453,23,401,52,353,87,310v7,-9,14,-17,21,-26c116,275,125,266,133,258,248,143,406,72,581,72v291,,291,,291,c872,,872,,872,l,xe" fillcolor="#ffd966 [3205]" stroked="f">
                <v:path arrowok="t" o:connecttype="custom" o:connectlocs="0,0;0,3720166;775457,2545809;962637,2332290;1185469,2118770;5178629,591285;7772400,591285;7772400,0;0,0" o:connectangles="0,0,0,0,0,0,0,0,0"/>
              </v:shape>
              <v:shape id="Freeform: Shape 21" o:spid="_x0000_s1028" style="position:absolute;top:4381;width:17382;height:18963;rotation:180;flip:x;visibility:visible;mso-wrap-style:square;v-text-anchor:top" coordsize="1738276,18962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" path="m1628881,1895780v87616,-8437,154313,-121744,71851,-198888c415301,414363,93943,93731,13603,13572l,,,329116r19162,24174c1506705,1831895,1506705,1831895,1506705,1831895v12935,12857,19403,25715,32338,32143c1568147,1889753,1599676,1898593,1628881,1895780xe" fillcolor="white [3208]" stroked="f">
                <v:path arrowok="t" o:connecttype="custom" o:connectlocs="1628881,1895780;1700732,1696892;13603,13572;0,0;0,329116;19162,353290;1506705,1831895;1539043,1864038;1628881,1895780" o:connectangles="0,0,0,0,0,0,0,0,0"/>
              </v:shape>
              <v:shape id="Freeform: Shape 23" o:spid="_x0000_s1029" style="position:absolute;top:571;width:24621;height:26852;rotation:180;flip:x;visibility:visible;mso-wrap-style:square;v-text-anchor:top" coordsize="2462115,26851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" path="m2307676,2684454v123692,-11912,217852,-171873,101436,-280782c443168,442167,74554,74385,5438,5426l,,,454256r5467,15139c12315,484143,21446,497756,35142,506832,2135192,2594263,2135192,2594263,2135192,2594263v18262,18152,27392,36303,45654,45379c2221934,2675946,2266446,2688425,2307676,2684454xe" fillcolor="#85cdc1 [3206]" stroked="f">
                <v:path arrowok="t" o:connecttype="custom" o:connectlocs="2307676,2684454;2409112,2403672;5438,5426;0,0;0,454256;5467,469395;35142,506832;2135192,2594263;2180846,2639642;2307676,2684454" o:connectangles="0,0,0,0,0,0,0,0,0,0"/>
              </v:shape>
              <v:shape id="Freeform: Shape 31" o:spid="_x0000_s1030" style="position:absolute;left:67056;top:91154;width:10700;height:9502;visibility:visible;mso-wrap-style:square;v-text-anchor:top" coordsize="1070039,95023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" path="m1070039,r,950237l,950237,1070039,xe" fillcolor="#ffd966 [3205]" stroked="f">
                <v:path arrowok="t" o:connecttype="custom" o:connectlocs="1070039,0;1070039,950237;0,950237" o:connectangles="0,0,0"/>
              </v:shape>
              <v:shape id="Freeform: Shape 30" o:spid="_x0000_s1031" style="position:absolute;left:57805;top:82894;width:19919;height:17762;visibility:visible;mso-wrap-style:square;v-text-anchor:top" coordsize="1991837,17762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" path="m1991837,r,238843l1991837,829191,925407,1776225,,1776225,1991837,xe" fillcolor="#85cdc1 [3206]" stroked="f">
                <v:path arrowok="t" o:connecttype="custom" o:connectlocs="1991837,0;1991837,238843;1991837,829191;925407,1776225;0,1776225" o:connectangles="0,0,0,0,0"/>
              </v:shape>
              <v:shape id="Freeform 8" o:spid="_x0000_s1032" style="position:absolute;left:60960;top:82772;width:16795;height:16448;visibility:visible;mso-wrap-style:square;v-text-anchor:top" coordsize="194,2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" path="m11,182c193,,193,,193,v1,,1,,1,c194,30,194,30,194,30v,1,,2,,3c193,35,192,37,190,39,32,197,32,197,32,197v-1,2,-2,3,-4,4c16,212,,194,11,182xe" fillcolor="#3b3838 [3207]" stroked="f">
                <v:path arrowok="t" o:connecttype="custom" o:connectlocs="95230,1412099;1670857,0;1679514,0;1679514,232763;1679514,256040;1644885,302593;277033,1528480;242404,1559515;95230,1412099" o:connectangles="0,0,0,0,0,0,0,0,0"/>
              </v:shape>
              <v:shape id="Freeform: Shape 29" o:spid="_x0000_s1033" style="position:absolute;left:51720;top:75438;width:26057;height:25152;visibility:visible;mso-wrap-style:square;v-text-anchor:top" coordsize="2605691,25152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" path="m2591733,v13958,,13958,,13958,c2605691,373697,2605691,373697,2605691,373697v,12457,,24913,,37370c2591733,435980,2577776,460893,2549860,485806,344535,2453944,344535,2453944,344535,2453944v-13957,24913,-27915,37369,-55831,49826l271639,2515287r-190602,l49678,2492870v-57576,-57611,-75023,-151036,1745,-225775c2591733,,2591733,,2591733,xe" fillcolor="white [3209]" stroked="f">
                <v:path arrowok="t" o:connecttype="custom" o:connectlocs="2591733,0;2605691,0;2605691,373697;2605691,411067;2549860,485806;344535,2453944;288704,2503770;271639,2515287;81037,2515287;49678,2492870;51423,2267095;2591733,0" o:connectangles="0,0,0,0,0,0,0,0,0,0,0,0"/>
              </v:shape>
              <v:shape id="Freeform 8" o:spid="_x0000_s1034" style="position:absolute;left:60864;top:77057;width:16957;height:16448;visibility:visible;mso-wrap-style:square;v-text-anchor:top" coordsize="194,2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" path="m11,182c193,,193,,193,v1,,1,,1,c194,30,194,30,194,30v,1,,2,,3c193,35,192,37,190,39,32,197,32,197,32,197v-1,2,-2,3,-4,4c16,212,,194,11,182xe" fillcolor="#4b1919 [3204]" stroked="f">
                <v:path arrowok="t" o:connecttype="custom" o:connectlocs="96145,1412099;1686915,0;1695655,0;1695655,232763;1695655,256040;1660693,302593;279696,1528480;244734,1559515;96145,1412099" o:connectangles="0,0,0,0,0,0,0,0,0"/>
              </v:shape>
              <w10:wrap anchorx="page" anchory="pag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4FE68786"/>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65A83996"/>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5772052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425AE874"/>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079C6BA4"/>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C8423114"/>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FC585706"/>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9E3A97EA"/>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6686F48"/>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1A2A028"/>
    <w:lvl w:ilvl="0">
      <w:start w:val="1"/>
      <w:numFmt w:val="bullet"/>
      <w:pStyle w:val="List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5"/>
  <w:proofState w:spelling="clean" w:grammar="clean"/>
  <w:attachedTemplate r:id="rId1"/>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stylePaneSortMethod w:val="0000"/>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4E23"/>
    <w:rsid w:val="000115CE"/>
    <w:rsid w:val="000828F4"/>
    <w:rsid w:val="000F1B5C"/>
    <w:rsid w:val="000F51EC"/>
    <w:rsid w:val="000F7122"/>
    <w:rsid w:val="001B4EEF"/>
    <w:rsid w:val="001B689C"/>
    <w:rsid w:val="00200635"/>
    <w:rsid w:val="00254E0D"/>
    <w:rsid w:val="0038000D"/>
    <w:rsid w:val="00385ACF"/>
    <w:rsid w:val="00422757"/>
    <w:rsid w:val="00436E03"/>
    <w:rsid w:val="00475D96"/>
    <w:rsid w:val="00477474"/>
    <w:rsid w:val="00480B7F"/>
    <w:rsid w:val="004A1893"/>
    <w:rsid w:val="004C4A44"/>
    <w:rsid w:val="005125BB"/>
    <w:rsid w:val="005264AB"/>
    <w:rsid w:val="00537F9C"/>
    <w:rsid w:val="00572222"/>
    <w:rsid w:val="005D3DA6"/>
    <w:rsid w:val="00616566"/>
    <w:rsid w:val="00642E91"/>
    <w:rsid w:val="00744EA9"/>
    <w:rsid w:val="00752FC4"/>
    <w:rsid w:val="00757E9C"/>
    <w:rsid w:val="00784E23"/>
    <w:rsid w:val="007B4C91"/>
    <w:rsid w:val="007D70F7"/>
    <w:rsid w:val="00830C5F"/>
    <w:rsid w:val="00834A33"/>
    <w:rsid w:val="00896EE1"/>
    <w:rsid w:val="008C1482"/>
    <w:rsid w:val="008C2737"/>
    <w:rsid w:val="008D0AA7"/>
    <w:rsid w:val="00912A0A"/>
    <w:rsid w:val="009468D3"/>
    <w:rsid w:val="009A345B"/>
    <w:rsid w:val="00A17117"/>
    <w:rsid w:val="00A5578C"/>
    <w:rsid w:val="00A763AE"/>
    <w:rsid w:val="00AC1A6E"/>
    <w:rsid w:val="00B40F1A"/>
    <w:rsid w:val="00B63133"/>
    <w:rsid w:val="00BC0F0A"/>
    <w:rsid w:val="00C11980"/>
    <w:rsid w:val="00C37964"/>
    <w:rsid w:val="00C82FC2"/>
    <w:rsid w:val="00CB0809"/>
    <w:rsid w:val="00D04123"/>
    <w:rsid w:val="00D06525"/>
    <w:rsid w:val="00D149F1"/>
    <w:rsid w:val="00D36106"/>
    <w:rsid w:val="00DC7840"/>
    <w:rsid w:val="00E05757"/>
    <w:rsid w:val="00E5646A"/>
    <w:rsid w:val="00F71D73"/>
    <w:rsid w:val="00F763B1"/>
    <w:rsid w:val="00FA402E"/>
    <w:rsid w:val="00FB49C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4223636"/>
  <w15:chartTrackingRefBased/>
  <w15:docId w15:val="{E0359F65-4F0F-47F7-9D61-3CA8754212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color w:val="000000" w:themeColor="text2" w:themeShade="BF"/>
        <w:sz w:val="22"/>
        <w:szCs w:val="22"/>
        <w:lang w:val="en-US" w:eastAsia="en-US" w:bidi="ar-SA"/>
      </w:rPr>
    </w:rPrDefault>
    <w:pPrDefault>
      <w:pPr>
        <w:spacing w:after="300" w:line="276" w:lineRule="auto"/>
      </w:pPr>
    </w:pPrDefault>
  </w:docDefaults>
  <w:latentStyles w:defLockedState="0" w:defUIPriority="99" w:defSemiHidden="0" w:defUnhideWhenUsed="0" w:defQFormat="0" w:count="375">
    <w:lsdException w:name="Normal" w:uiPriority="0" w:qFormat="1"/>
    <w:lsdException w:name="heading 1" w:semiHidden="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qFormat="1"/>
    <w:lsdException w:name="Signature" w:semiHidden="1"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qFormat="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19"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0"/>
    <w:lsdException w:name="Plain Table 2" w:uiPriority="41"/>
    <w:lsdException w:name="Plain Table 3" w:uiPriority="42"/>
    <w:lsdException w:name="Plain Table 4" w:uiPriority="43"/>
    <w:lsdException w:name="Plain Table 5" w:uiPriority="44"/>
    <w:lsdException w:name="Grid Table Light" w:uiPriority="45"/>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40F1A"/>
    <w:rPr>
      <w:color w:val="auto"/>
    </w:rPr>
  </w:style>
  <w:style w:type="paragraph" w:styleId="Heading1">
    <w:name w:val="heading 1"/>
    <w:basedOn w:val="Normal"/>
    <w:next w:val="Normal"/>
    <w:link w:val="Heading1Char"/>
    <w:uiPriority w:val="9"/>
    <w:semiHidden/>
    <w:rsid w:val="000F51EC"/>
    <w:pPr>
      <w:keepNext/>
      <w:keepLines/>
      <w:spacing w:before="480" w:after="0"/>
      <w:outlineLvl w:val="0"/>
    </w:pPr>
    <w:rPr>
      <w:rFonts w:asciiTheme="majorHAnsi" w:eastAsiaTheme="majorEastAsia" w:hAnsiTheme="majorHAnsi" w:cstheme="majorBidi"/>
      <w:b/>
      <w:bCs/>
      <w:color w:val="B38600" w:themeColor="accent2" w:themeShade="80"/>
      <w:sz w:val="28"/>
      <w:szCs w:val="28"/>
    </w:rPr>
  </w:style>
  <w:style w:type="paragraph" w:styleId="Heading2">
    <w:name w:val="heading 2"/>
    <w:basedOn w:val="Normal"/>
    <w:next w:val="Normal"/>
    <w:link w:val="Heading2Char"/>
    <w:uiPriority w:val="9"/>
    <w:semiHidden/>
    <w:pPr>
      <w:keepNext/>
      <w:keepLines/>
      <w:spacing w:before="200" w:after="0"/>
      <w:outlineLvl w:val="1"/>
    </w:pPr>
    <w:rPr>
      <w:rFonts w:asciiTheme="majorHAnsi" w:eastAsiaTheme="majorEastAsia" w:hAnsiTheme="majorHAnsi" w:cstheme="majorBidi"/>
      <w:b/>
      <w:bCs/>
      <w:color w:val="262626" w:themeColor="text1" w:themeTint="D9"/>
      <w:sz w:val="26"/>
      <w:szCs w:val="26"/>
    </w:rPr>
  </w:style>
  <w:style w:type="paragraph" w:styleId="Heading3">
    <w:name w:val="heading 3"/>
    <w:basedOn w:val="Normal"/>
    <w:next w:val="Normal"/>
    <w:link w:val="Heading3Char"/>
    <w:uiPriority w:val="9"/>
    <w:semiHidden/>
    <w:unhideWhenUsed/>
    <w:qFormat/>
    <w:rsid w:val="00572222"/>
    <w:pPr>
      <w:keepNext/>
      <w:keepLines/>
      <w:spacing w:before="40" w:after="0"/>
      <w:outlineLvl w:val="2"/>
    </w:pPr>
    <w:rPr>
      <w:rFonts w:asciiTheme="majorHAnsi" w:eastAsiaTheme="majorEastAsia" w:hAnsiTheme="majorHAnsi" w:cstheme="majorBidi"/>
      <w:color w:val="250C0C" w:themeColor="accent1" w:themeShade="7F"/>
      <w:sz w:val="24"/>
      <w:szCs w:val="24"/>
    </w:rPr>
  </w:style>
  <w:style w:type="paragraph" w:styleId="Heading4">
    <w:name w:val="heading 4"/>
    <w:basedOn w:val="Normal"/>
    <w:next w:val="Normal"/>
    <w:link w:val="Heading4Char"/>
    <w:uiPriority w:val="9"/>
    <w:semiHidden/>
    <w:unhideWhenUsed/>
    <w:qFormat/>
    <w:rsid w:val="00572222"/>
    <w:pPr>
      <w:keepNext/>
      <w:keepLines/>
      <w:spacing w:before="40" w:after="0"/>
      <w:outlineLvl w:val="3"/>
    </w:pPr>
    <w:rPr>
      <w:rFonts w:asciiTheme="majorHAnsi" w:eastAsiaTheme="majorEastAsia" w:hAnsiTheme="majorHAnsi" w:cstheme="majorBidi"/>
      <w:i/>
      <w:iCs/>
      <w:color w:val="381212" w:themeColor="accent1" w:themeShade="BF"/>
    </w:rPr>
  </w:style>
  <w:style w:type="paragraph" w:styleId="Heading5">
    <w:name w:val="heading 5"/>
    <w:basedOn w:val="Normal"/>
    <w:next w:val="Normal"/>
    <w:link w:val="Heading5Char"/>
    <w:uiPriority w:val="9"/>
    <w:semiHidden/>
    <w:unhideWhenUsed/>
    <w:qFormat/>
    <w:rsid w:val="00572222"/>
    <w:pPr>
      <w:keepNext/>
      <w:keepLines/>
      <w:spacing w:before="40" w:after="0"/>
      <w:outlineLvl w:val="4"/>
    </w:pPr>
    <w:rPr>
      <w:rFonts w:asciiTheme="majorHAnsi" w:eastAsiaTheme="majorEastAsia" w:hAnsiTheme="majorHAnsi" w:cstheme="majorBidi"/>
      <w:color w:val="381212" w:themeColor="accent1" w:themeShade="BF"/>
    </w:rPr>
  </w:style>
  <w:style w:type="paragraph" w:styleId="Heading6">
    <w:name w:val="heading 6"/>
    <w:basedOn w:val="Normal"/>
    <w:next w:val="Normal"/>
    <w:link w:val="Heading6Char"/>
    <w:uiPriority w:val="9"/>
    <w:semiHidden/>
    <w:unhideWhenUsed/>
    <w:qFormat/>
    <w:rsid w:val="00572222"/>
    <w:pPr>
      <w:keepNext/>
      <w:keepLines/>
      <w:spacing w:before="40" w:after="0"/>
      <w:outlineLvl w:val="5"/>
    </w:pPr>
    <w:rPr>
      <w:rFonts w:asciiTheme="majorHAnsi" w:eastAsiaTheme="majorEastAsia" w:hAnsiTheme="majorHAnsi" w:cstheme="majorBidi"/>
      <w:color w:val="250C0C" w:themeColor="accent1" w:themeShade="7F"/>
    </w:rPr>
  </w:style>
  <w:style w:type="paragraph" w:styleId="Heading7">
    <w:name w:val="heading 7"/>
    <w:basedOn w:val="Normal"/>
    <w:next w:val="Normal"/>
    <w:link w:val="Heading7Char"/>
    <w:uiPriority w:val="9"/>
    <w:semiHidden/>
    <w:unhideWhenUsed/>
    <w:qFormat/>
    <w:rsid w:val="00572222"/>
    <w:pPr>
      <w:keepNext/>
      <w:keepLines/>
      <w:spacing w:before="40" w:after="0"/>
      <w:outlineLvl w:val="6"/>
    </w:pPr>
    <w:rPr>
      <w:rFonts w:asciiTheme="majorHAnsi" w:eastAsiaTheme="majorEastAsia" w:hAnsiTheme="majorHAnsi" w:cstheme="majorBidi"/>
      <w:i/>
      <w:iCs/>
      <w:color w:val="250C0C" w:themeColor="accent1" w:themeShade="7F"/>
    </w:rPr>
  </w:style>
  <w:style w:type="paragraph" w:styleId="Heading8">
    <w:name w:val="heading 8"/>
    <w:basedOn w:val="Normal"/>
    <w:next w:val="Normal"/>
    <w:link w:val="Heading8Char"/>
    <w:uiPriority w:val="9"/>
    <w:semiHidden/>
    <w:unhideWhenUsed/>
    <w:qFormat/>
    <w:rsid w:val="00572222"/>
    <w:pPr>
      <w:keepNext/>
      <w:keepLines/>
      <w:spacing w:before="40" w:after="0"/>
      <w:outlineLvl w:val="7"/>
    </w:pPr>
    <w:rPr>
      <w:rFonts w:asciiTheme="majorHAnsi" w:eastAsiaTheme="majorEastAsia" w:hAnsiTheme="majorHAnsi" w:cstheme="majorBidi"/>
      <w:color w:val="272727" w:themeColor="text1" w:themeTint="D8"/>
      <w:szCs w:val="21"/>
    </w:rPr>
  </w:style>
  <w:style w:type="paragraph" w:styleId="Heading9">
    <w:name w:val="heading 9"/>
    <w:basedOn w:val="Normal"/>
    <w:next w:val="Normal"/>
    <w:link w:val="Heading9Char"/>
    <w:uiPriority w:val="9"/>
    <w:semiHidden/>
    <w:unhideWhenUsed/>
    <w:qFormat/>
    <w:rsid w:val="00572222"/>
    <w:pPr>
      <w:keepNext/>
      <w:keepLines/>
      <w:spacing w:before="40" w:after="0"/>
      <w:outlineLvl w:val="8"/>
    </w:pPr>
    <w:rPr>
      <w:rFonts w:asciiTheme="majorHAnsi" w:eastAsiaTheme="majorEastAsia" w:hAnsiTheme="majorHAnsi" w:cstheme="majorBidi"/>
      <w:i/>
      <w:iCs/>
      <w:color w:val="272727" w:themeColor="text1" w:themeTint="D8"/>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rsid w:val="00B63133"/>
    <w:pPr>
      <w:spacing w:after="0" w:line="240" w:lineRule="auto"/>
    </w:pPr>
  </w:style>
  <w:style w:type="character" w:customStyle="1" w:styleId="HeaderChar">
    <w:name w:val="Header Char"/>
    <w:basedOn w:val="DefaultParagraphFont"/>
    <w:link w:val="Header"/>
    <w:uiPriority w:val="99"/>
    <w:semiHidden/>
    <w:rsid w:val="00254E0D"/>
    <w:rPr>
      <w:color w:val="auto"/>
    </w:rPr>
  </w:style>
  <w:style w:type="paragraph" w:styleId="Footer">
    <w:name w:val="footer"/>
    <w:basedOn w:val="Normal"/>
    <w:link w:val="FooterChar"/>
    <w:uiPriority w:val="99"/>
    <w:semiHidden/>
    <w:rsid w:val="00BC0F0A"/>
    <w:pPr>
      <w:spacing w:after="0" w:line="240" w:lineRule="auto"/>
      <w:ind w:left="-720" w:right="-720"/>
      <w:jc w:val="center"/>
    </w:pPr>
    <w:rPr>
      <w:rFonts w:asciiTheme="majorHAnsi" w:hAnsiTheme="majorHAnsi"/>
      <w:color w:val="B38600" w:themeColor="accent2" w:themeShade="80"/>
    </w:rPr>
  </w:style>
  <w:style w:type="character" w:customStyle="1" w:styleId="FooterChar">
    <w:name w:val="Footer Char"/>
    <w:basedOn w:val="DefaultParagraphFont"/>
    <w:link w:val="Footer"/>
    <w:uiPriority w:val="99"/>
    <w:semiHidden/>
    <w:rsid w:val="00254E0D"/>
    <w:rPr>
      <w:rFonts w:asciiTheme="majorHAnsi" w:hAnsiTheme="majorHAnsi"/>
      <w:color w:val="B38600" w:themeColor="accent2" w:themeShade="80"/>
    </w:rPr>
  </w:style>
  <w:style w:type="character" w:styleId="PlaceholderText">
    <w:name w:val="Placeholder Text"/>
    <w:basedOn w:val="DefaultParagraphFont"/>
    <w:uiPriority w:val="99"/>
    <w:semiHidden/>
    <w:rsid w:val="00912A0A"/>
    <w:rPr>
      <w:color w:val="BFBFBF" w:themeColor="accent5" w:themeShade="BF"/>
      <w:sz w:val="22"/>
    </w:rPr>
  </w:style>
  <w:style w:type="paragraph" w:customStyle="1" w:styleId="ContactInfo">
    <w:name w:val="Contact Info"/>
    <w:basedOn w:val="Normal"/>
    <w:uiPriority w:val="3"/>
    <w:qFormat/>
    <w:rsid w:val="008C2737"/>
    <w:pPr>
      <w:spacing w:after="0"/>
      <w:jc w:val="right"/>
    </w:pPr>
    <w:rPr>
      <w:sz w:val="20"/>
      <w:szCs w:val="18"/>
    </w:rPr>
  </w:style>
  <w:style w:type="paragraph" w:styleId="Date">
    <w:name w:val="Date"/>
    <w:basedOn w:val="Normal"/>
    <w:next w:val="Salutation"/>
    <w:link w:val="DateChar"/>
    <w:uiPriority w:val="4"/>
    <w:unhideWhenUsed/>
    <w:qFormat/>
    <w:rsid w:val="00616566"/>
    <w:pPr>
      <w:spacing w:before="960" w:after="960"/>
    </w:pPr>
  </w:style>
  <w:style w:type="character" w:customStyle="1" w:styleId="DateChar">
    <w:name w:val="Date Char"/>
    <w:basedOn w:val="DefaultParagraphFont"/>
    <w:link w:val="Date"/>
    <w:uiPriority w:val="4"/>
    <w:rsid w:val="00616566"/>
    <w:rPr>
      <w:color w:val="auto"/>
    </w:rPr>
  </w:style>
  <w:style w:type="paragraph" w:styleId="Closing">
    <w:name w:val="Closing"/>
    <w:basedOn w:val="Normal"/>
    <w:next w:val="Signature"/>
    <w:link w:val="ClosingChar"/>
    <w:uiPriority w:val="6"/>
    <w:unhideWhenUsed/>
    <w:qFormat/>
    <w:rsid w:val="00254E0D"/>
    <w:pPr>
      <w:spacing w:after="960" w:line="240" w:lineRule="auto"/>
    </w:pPr>
  </w:style>
  <w:style w:type="character" w:customStyle="1" w:styleId="ClosingChar">
    <w:name w:val="Closing Char"/>
    <w:basedOn w:val="DefaultParagraphFont"/>
    <w:link w:val="Closing"/>
    <w:uiPriority w:val="6"/>
    <w:rsid w:val="00254E0D"/>
    <w:rPr>
      <w:color w:val="auto"/>
    </w:rPr>
  </w:style>
  <w:style w:type="character" w:customStyle="1" w:styleId="Heading1Char">
    <w:name w:val="Heading 1 Char"/>
    <w:basedOn w:val="DefaultParagraphFont"/>
    <w:link w:val="Heading1"/>
    <w:uiPriority w:val="9"/>
    <w:semiHidden/>
    <w:rsid w:val="00254E0D"/>
    <w:rPr>
      <w:rFonts w:asciiTheme="majorHAnsi" w:eastAsiaTheme="majorEastAsia" w:hAnsiTheme="majorHAnsi" w:cstheme="majorBidi"/>
      <w:b/>
      <w:bCs/>
      <w:color w:val="B38600" w:themeColor="accent2" w:themeShade="80"/>
      <w:sz w:val="28"/>
      <w:szCs w:val="28"/>
    </w:rPr>
  </w:style>
  <w:style w:type="character" w:customStyle="1" w:styleId="Heading2Char">
    <w:name w:val="Heading 2 Char"/>
    <w:basedOn w:val="DefaultParagraphFont"/>
    <w:link w:val="Heading2"/>
    <w:uiPriority w:val="9"/>
    <w:semiHidden/>
    <w:rsid w:val="00254E0D"/>
    <w:rPr>
      <w:rFonts w:asciiTheme="majorHAnsi" w:eastAsiaTheme="majorEastAsia" w:hAnsiTheme="majorHAnsi" w:cstheme="majorBidi"/>
      <w:b/>
      <w:bCs/>
      <w:color w:val="262626" w:themeColor="text1" w:themeTint="D9"/>
      <w:sz w:val="26"/>
      <w:szCs w:val="26"/>
    </w:rPr>
  </w:style>
  <w:style w:type="table" w:styleId="TableGrid">
    <w:name w:val="Table Grid"/>
    <w:basedOn w:val="TableNormal"/>
    <w:uiPriority w:val="59"/>
    <w:rsid w:val="005125B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572222"/>
    <w:pPr>
      <w:spacing w:after="0" w:line="240" w:lineRule="auto"/>
    </w:pPr>
    <w:rPr>
      <w:rFonts w:ascii="Segoe UI" w:hAnsi="Segoe UI" w:cs="Segoe UI"/>
      <w:szCs w:val="18"/>
    </w:rPr>
  </w:style>
  <w:style w:type="character" w:customStyle="1" w:styleId="BalloonTextChar">
    <w:name w:val="Balloon Text Char"/>
    <w:basedOn w:val="DefaultParagraphFont"/>
    <w:link w:val="BalloonText"/>
    <w:uiPriority w:val="99"/>
    <w:semiHidden/>
    <w:rsid w:val="00572222"/>
    <w:rPr>
      <w:rFonts w:ascii="Segoe UI" w:hAnsi="Segoe UI" w:cs="Segoe UI"/>
      <w:kern w:val="16"/>
      <w:sz w:val="22"/>
      <w:szCs w:val="18"/>
      <w14:ligatures w14:val="standardContextual"/>
      <w14:numForm w14:val="oldStyle"/>
      <w14:numSpacing w14:val="proportional"/>
      <w14:cntxtAlts/>
    </w:rPr>
  </w:style>
  <w:style w:type="paragraph" w:styleId="Bibliography">
    <w:name w:val="Bibliography"/>
    <w:basedOn w:val="Normal"/>
    <w:next w:val="Normal"/>
    <w:uiPriority w:val="37"/>
    <w:semiHidden/>
    <w:unhideWhenUsed/>
    <w:rsid w:val="00572222"/>
  </w:style>
  <w:style w:type="paragraph" w:styleId="BlockText">
    <w:name w:val="Block Text"/>
    <w:basedOn w:val="Normal"/>
    <w:uiPriority w:val="99"/>
    <w:semiHidden/>
    <w:unhideWhenUsed/>
    <w:rsid w:val="000F51EC"/>
    <w:pPr>
      <w:pBdr>
        <w:top w:val="single" w:sz="2" w:space="10" w:color="4B1919" w:themeColor="accent1" w:frame="1"/>
        <w:left w:val="single" w:sz="2" w:space="10" w:color="4B1919" w:themeColor="accent1" w:frame="1"/>
        <w:bottom w:val="single" w:sz="2" w:space="10" w:color="4B1919" w:themeColor="accent1" w:frame="1"/>
        <w:right w:val="single" w:sz="2" w:space="10" w:color="4B1919" w:themeColor="accent1" w:frame="1"/>
      </w:pBdr>
      <w:ind w:left="1152" w:right="1152"/>
    </w:pPr>
    <w:rPr>
      <w:rFonts w:eastAsiaTheme="minorEastAsia"/>
      <w:i/>
      <w:iCs/>
      <w:color w:val="381212" w:themeColor="accent1" w:themeShade="BF"/>
    </w:rPr>
  </w:style>
  <w:style w:type="paragraph" w:styleId="BodyText">
    <w:name w:val="Body Text"/>
    <w:basedOn w:val="Normal"/>
    <w:link w:val="BodyTextChar"/>
    <w:uiPriority w:val="99"/>
    <w:semiHidden/>
    <w:unhideWhenUsed/>
    <w:rsid w:val="00572222"/>
    <w:pPr>
      <w:spacing w:after="120"/>
    </w:pPr>
  </w:style>
  <w:style w:type="character" w:customStyle="1" w:styleId="BodyTextChar">
    <w:name w:val="Body Text Char"/>
    <w:basedOn w:val="DefaultParagraphFont"/>
    <w:link w:val="BodyText"/>
    <w:uiPriority w:val="99"/>
    <w:semiHidden/>
    <w:rsid w:val="00572222"/>
    <w:rPr>
      <w:kern w:val="16"/>
      <w:sz w:val="22"/>
      <w14:ligatures w14:val="standardContextual"/>
      <w14:numForm w14:val="oldStyle"/>
      <w14:numSpacing w14:val="proportional"/>
      <w14:cntxtAlts/>
    </w:rPr>
  </w:style>
  <w:style w:type="paragraph" w:styleId="BodyText2">
    <w:name w:val="Body Text 2"/>
    <w:basedOn w:val="Normal"/>
    <w:link w:val="BodyText2Char"/>
    <w:uiPriority w:val="99"/>
    <w:semiHidden/>
    <w:unhideWhenUsed/>
    <w:rsid w:val="00572222"/>
    <w:pPr>
      <w:spacing w:after="120" w:line="480" w:lineRule="auto"/>
    </w:pPr>
  </w:style>
  <w:style w:type="character" w:customStyle="1" w:styleId="BodyText2Char">
    <w:name w:val="Body Text 2 Char"/>
    <w:basedOn w:val="DefaultParagraphFont"/>
    <w:link w:val="BodyText2"/>
    <w:uiPriority w:val="99"/>
    <w:semiHidden/>
    <w:rsid w:val="00572222"/>
    <w:rPr>
      <w:kern w:val="16"/>
      <w:sz w:val="22"/>
      <w14:ligatures w14:val="standardContextual"/>
      <w14:numForm w14:val="oldStyle"/>
      <w14:numSpacing w14:val="proportional"/>
      <w14:cntxtAlts/>
    </w:rPr>
  </w:style>
  <w:style w:type="paragraph" w:styleId="BodyText3">
    <w:name w:val="Body Text 3"/>
    <w:basedOn w:val="Normal"/>
    <w:link w:val="BodyText3Char"/>
    <w:uiPriority w:val="99"/>
    <w:semiHidden/>
    <w:unhideWhenUsed/>
    <w:rsid w:val="00572222"/>
    <w:pPr>
      <w:spacing w:after="120"/>
    </w:pPr>
    <w:rPr>
      <w:szCs w:val="16"/>
    </w:rPr>
  </w:style>
  <w:style w:type="character" w:customStyle="1" w:styleId="BodyText3Char">
    <w:name w:val="Body Text 3 Char"/>
    <w:basedOn w:val="DefaultParagraphFont"/>
    <w:link w:val="BodyText3"/>
    <w:uiPriority w:val="99"/>
    <w:semiHidden/>
    <w:rsid w:val="00572222"/>
    <w:rPr>
      <w:kern w:val="16"/>
      <w:sz w:val="22"/>
      <w:szCs w:val="16"/>
      <w14:ligatures w14:val="standardContextual"/>
      <w14:numForm w14:val="oldStyle"/>
      <w14:numSpacing w14:val="proportional"/>
      <w14:cntxtAlts/>
    </w:rPr>
  </w:style>
  <w:style w:type="paragraph" w:styleId="BodyTextFirstIndent">
    <w:name w:val="Body Text First Indent"/>
    <w:basedOn w:val="BodyText"/>
    <w:link w:val="BodyTextFirstIndentChar"/>
    <w:uiPriority w:val="99"/>
    <w:semiHidden/>
    <w:unhideWhenUsed/>
    <w:rsid w:val="00572222"/>
    <w:pPr>
      <w:spacing w:after="300"/>
      <w:ind w:firstLine="360"/>
    </w:pPr>
  </w:style>
  <w:style w:type="character" w:customStyle="1" w:styleId="BodyTextFirstIndentChar">
    <w:name w:val="Body Text First Indent Char"/>
    <w:basedOn w:val="BodyTextChar"/>
    <w:link w:val="BodyTextFirstIndent"/>
    <w:uiPriority w:val="99"/>
    <w:semiHidden/>
    <w:rsid w:val="00572222"/>
    <w:rPr>
      <w:kern w:val="16"/>
      <w:sz w:val="22"/>
      <w14:ligatures w14:val="standardContextual"/>
      <w14:numForm w14:val="oldStyle"/>
      <w14:numSpacing w14:val="proportional"/>
      <w14:cntxtAlts/>
    </w:rPr>
  </w:style>
  <w:style w:type="paragraph" w:styleId="BodyTextIndent">
    <w:name w:val="Body Text Indent"/>
    <w:basedOn w:val="Normal"/>
    <w:link w:val="BodyTextIndentChar"/>
    <w:uiPriority w:val="99"/>
    <w:semiHidden/>
    <w:unhideWhenUsed/>
    <w:rsid w:val="00572222"/>
    <w:pPr>
      <w:spacing w:after="120"/>
      <w:ind w:left="360"/>
    </w:pPr>
  </w:style>
  <w:style w:type="character" w:customStyle="1" w:styleId="BodyTextIndentChar">
    <w:name w:val="Body Text Indent Char"/>
    <w:basedOn w:val="DefaultParagraphFont"/>
    <w:link w:val="BodyTextIndent"/>
    <w:uiPriority w:val="99"/>
    <w:semiHidden/>
    <w:rsid w:val="00572222"/>
    <w:rPr>
      <w:kern w:val="16"/>
      <w:sz w:val="22"/>
      <w14:ligatures w14:val="standardContextual"/>
      <w14:numForm w14:val="oldStyle"/>
      <w14:numSpacing w14:val="proportional"/>
      <w14:cntxtAlts/>
    </w:rPr>
  </w:style>
  <w:style w:type="paragraph" w:styleId="BodyTextFirstIndent2">
    <w:name w:val="Body Text First Indent 2"/>
    <w:basedOn w:val="BodyTextIndent"/>
    <w:link w:val="BodyTextFirstIndent2Char"/>
    <w:uiPriority w:val="99"/>
    <w:semiHidden/>
    <w:unhideWhenUsed/>
    <w:rsid w:val="00572222"/>
    <w:pPr>
      <w:spacing w:after="300"/>
      <w:ind w:firstLine="360"/>
    </w:pPr>
  </w:style>
  <w:style w:type="character" w:customStyle="1" w:styleId="BodyTextFirstIndent2Char">
    <w:name w:val="Body Text First Indent 2 Char"/>
    <w:basedOn w:val="BodyTextIndentChar"/>
    <w:link w:val="BodyTextFirstIndent2"/>
    <w:uiPriority w:val="99"/>
    <w:semiHidden/>
    <w:rsid w:val="00572222"/>
    <w:rPr>
      <w:kern w:val="16"/>
      <w:sz w:val="22"/>
      <w14:ligatures w14:val="standardContextual"/>
      <w14:numForm w14:val="oldStyle"/>
      <w14:numSpacing w14:val="proportional"/>
      <w14:cntxtAlts/>
    </w:rPr>
  </w:style>
  <w:style w:type="paragraph" w:styleId="BodyTextIndent2">
    <w:name w:val="Body Text Indent 2"/>
    <w:basedOn w:val="Normal"/>
    <w:link w:val="BodyTextIndent2Char"/>
    <w:uiPriority w:val="99"/>
    <w:semiHidden/>
    <w:unhideWhenUsed/>
    <w:rsid w:val="00572222"/>
    <w:pPr>
      <w:spacing w:after="120" w:line="480" w:lineRule="auto"/>
      <w:ind w:left="360"/>
    </w:pPr>
  </w:style>
  <w:style w:type="character" w:customStyle="1" w:styleId="BodyTextIndent2Char">
    <w:name w:val="Body Text Indent 2 Char"/>
    <w:basedOn w:val="DefaultParagraphFont"/>
    <w:link w:val="BodyTextIndent2"/>
    <w:uiPriority w:val="99"/>
    <w:semiHidden/>
    <w:rsid w:val="00572222"/>
    <w:rPr>
      <w:kern w:val="16"/>
      <w:sz w:val="22"/>
      <w14:ligatures w14:val="standardContextual"/>
      <w14:numForm w14:val="oldStyle"/>
      <w14:numSpacing w14:val="proportional"/>
      <w14:cntxtAlts/>
    </w:rPr>
  </w:style>
  <w:style w:type="paragraph" w:styleId="BodyTextIndent3">
    <w:name w:val="Body Text Indent 3"/>
    <w:basedOn w:val="Normal"/>
    <w:link w:val="BodyTextIndent3Char"/>
    <w:uiPriority w:val="99"/>
    <w:semiHidden/>
    <w:unhideWhenUsed/>
    <w:rsid w:val="00572222"/>
    <w:pPr>
      <w:spacing w:after="120"/>
      <w:ind w:left="360"/>
    </w:pPr>
    <w:rPr>
      <w:szCs w:val="16"/>
    </w:rPr>
  </w:style>
  <w:style w:type="character" w:customStyle="1" w:styleId="BodyTextIndent3Char">
    <w:name w:val="Body Text Indent 3 Char"/>
    <w:basedOn w:val="DefaultParagraphFont"/>
    <w:link w:val="BodyTextIndent3"/>
    <w:uiPriority w:val="99"/>
    <w:semiHidden/>
    <w:rsid w:val="00572222"/>
    <w:rPr>
      <w:kern w:val="16"/>
      <w:sz w:val="22"/>
      <w:szCs w:val="16"/>
      <w14:ligatures w14:val="standardContextual"/>
      <w14:numForm w14:val="oldStyle"/>
      <w14:numSpacing w14:val="proportional"/>
      <w14:cntxtAlts/>
    </w:rPr>
  </w:style>
  <w:style w:type="character" w:styleId="BookTitle">
    <w:name w:val="Book Title"/>
    <w:basedOn w:val="DefaultParagraphFont"/>
    <w:uiPriority w:val="33"/>
    <w:semiHidden/>
    <w:qFormat/>
    <w:rsid w:val="00572222"/>
    <w:rPr>
      <w:b/>
      <w:bCs/>
      <w:i/>
      <w:iCs/>
      <w:spacing w:val="5"/>
      <w:sz w:val="22"/>
    </w:rPr>
  </w:style>
  <w:style w:type="paragraph" w:styleId="Caption">
    <w:name w:val="caption"/>
    <w:basedOn w:val="Normal"/>
    <w:next w:val="Normal"/>
    <w:uiPriority w:val="35"/>
    <w:semiHidden/>
    <w:unhideWhenUsed/>
    <w:qFormat/>
    <w:rsid w:val="00572222"/>
    <w:pPr>
      <w:spacing w:after="200" w:line="240" w:lineRule="auto"/>
    </w:pPr>
    <w:rPr>
      <w:i/>
      <w:iCs/>
      <w:color w:val="000000" w:themeColor="text2"/>
      <w:szCs w:val="18"/>
    </w:rPr>
  </w:style>
  <w:style w:type="table" w:styleId="ColorfulGrid">
    <w:name w:val="Colorful Grid"/>
    <w:basedOn w:val="TableNormal"/>
    <w:uiPriority w:val="73"/>
    <w:semiHidden/>
    <w:unhideWhenUsed/>
    <w:rsid w:val="00572222"/>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semiHidden/>
    <w:unhideWhenUsed/>
    <w:rsid w:val="00572222"/>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C1C1" w:themeFill="accent1" w:themeFillTint="33"/>
    </w:tcPr>
    <w:tblStylePr w:type="firstRow">
      <w:rPr>
        <w:b/>
        <w:bCs/>
      </w:rPr>
      <w:tblPr/>
      <w:tcPr>
        <w:shd w:val="clear" w:color="auto" w:fill="D68484" w:themeFill="accent1" w:themeFillTint="66"/>
      </w:tcPr>
    </w:tblStylePr>
    <w:tblStylePr w:type="lastRow">
      <w:rPr>
        <w:b/>
        <w:bCs/>
        <w:color w:val="000000" w:themeColor="text1"/>
      </w:rPr>
      <w:tblPr/>
      <w:tcPr>
        <w:shd w:val="clear" w:color="auto" w:fill="D68484" w:themeFill="accent1" w:themeFillTint="66"/>
      </w:tcPr>
    </w:tblStylePr>
    <w:tblStylePr w:type="firstCol">
      <w:rPr>
        <w:color w:val="FFFFFF" w:themeColor="background1"/>
      </w:rPr>
      <w:tblPr/>
      <w:tcPr>
        <w:shd w:val="clear" w:color="auto" w:fill="381212" w:themeFill="accent1" w:themeFillShade="BF"/>
      </w:tcPr>
    </w:tblStylePr>
    <w:tblStylePr w:type="lastCol">
      <w:rPr>
        <w:color w:val="FFFFFF" w:themeColor="background1"/>
      </w:rPr>
      <w:tblPr/>
      <w:tcPr>
        <w:shd w:val="clear" w:color="auto" w:fill="381212" w:themeFill="accent1" w:themeFillShade="BF"/>
      </w:tcPr>
    </w:tblStylePr>
    <w:tblStylePr w:type="band1Vert">
      <w:tblPr/>
      <w:tcPr>
        <w:shd w:val="clear" w:color="auto" w:fill="CC6565" w:themeFill="accent1" w:themeFillTint="7F"/>
      </w:tcPr>
    </w:tblStylePr>
    <w:tblStylePr w:type="band1Horz">
      <w:tblPr/>
      <w:tcPr>
        <w:shd w:val="clear" w:color="auto" w:fill="CC6565" w:themeFill="accent1" w:themeFillTint="7F"/>
      </w:tcPr>
    </w:tblStylePr>
  </w:style>
  <w:style w:type="table" w:styleId="ColorfulGrid-Accent2">
    <w:name w:val="Colorful Grid Accent 2"/>
    <w:basedOn w:val="TableNormal"/>
    <w:uiPriority w:val="73"/>
    <w:semiHidden/>
    <w:unhideWhenUsed/>
    <w:rsid w:val="00572222"/>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FF7E0" w:themeFill="accent2" w:themeFillTint="33"/>
    </w:tcPr>
    <w:tblStylePr w:type="firstRow">
      <w:rPr>
        <w:b/>
        <w:bCs/>
      </w:rPr>
      <w:tblPr/>
      <w:tcPr>
        <w:shd w:val="clear" w:color="auto" w:fill="FFEFC1" w:themeFill="accent2" w:themeFillTint="66"/>
      </w:tcPr>
    </w:tblStylePr>
    <w:tblStylePr w:type="lastRow">
      <w:rPr>
        <w:b/>
        <w:bCs/>
        <w:color w:val="000000" w:themeColor="text1"/>
      </w:rPr>
      <w:tblPr/>
      <w:tcPr>
        <w:shd w:val="clear" w:color="auto" w:fill="FFEFC1" w:themeFill="accent2" w:themeFillTint="66"/>
      </w:tcPr>
    </w:tblStylePr>
    <w:tblStylePr w:type="firstCol">
      <w:rPr>
        <w:color w:val="FFFFFF" w:themeColor="background1"/>
      </w:rPr>
      <w:tblPr/>
      <w:tcPr>
        <w:shd w:val="clear" w:color="auto" w:fill="FFC20C" w:themeFill="accent2" w:themeFillShade="BF"/>
      </w:tcPr>
    </w:tblStylePr>
    <w:tblStylePr w:type="lastCol">
      <w:rPr>
        <w:color w:val="FFFFFF" w:themeColor="background1"/>
      </w:rPr>
      <w:tblPr/>
      <w:tcPr>
        <w:shd w:val="clear" w:color="auto" w:fill="FFC20C" w:themeFill="accent2" w:themeFillShade="BF"/>
      </w:tcPr>
    </w:tblStylePr>
    <w:tblStylePr w:type="band1Vert">
      <w:tblPr/>
      <w:tcPr>
        <w:shd w:val="clear" w:color="auto" w:fill="FFEBB2" w:themeFill="accent2" w:themeFillTint="7F"/>
      </w:tcPr>
    </w:tblStylePr>
    <w:tblStylePr w:type="band1Horz">
      <w:tblPr/>
      <w:tcPr>
        <w:shd w:val="clear" w:color="auto" w:fill="FFEBB2" w:themeFill="accent2" w:themeFillTint="7F"/>
      </w:tcPr>
    </w:tblStylePr>
  </w:style>
  <w:style w:type="table" w:styleId="ColorfulGrid-Accent3">
    <w:name w:val="Colorful Grid Accent 3"/>
    <w:basedOn w:val="TableNormal"/>
    <w:uiPriority w:val="73"/>
    <w:semiHidden/>
    <w:unhideWhenUsed/>
    <w:rsid w:val="00572222"/>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6F5F2" w:themeFill="accent3" w:themeFillTint="33"/>
    </w:tcPr>
    <w:tblStylePr w:type="firstRow">
      <w:rPr>
        <w:b/>
        <w:bCs/>
      </w:rPr>
      <w:tblPr/>
      <w:tcPr>
        <w:shd w:val="clear" w:color="auto" w:fill="CEEBE6" w:themeFill="accent3" w:themeFillTint="66"/>
      </w:tcPr>
    </w:tblStylePr>
    <w:tblStylePr w:type="lastRow">
      <w:rPr>
        <w:b/>
        <w:bCs/>
        <w:color w:val="000000" w:themeColor="text1"/>
      </w:rPr>
      <w:tblPr/>
      <w:tcPr>
        <w:shd w:val="clear" w:color="auto" w:fill="CEEBE6" w:themeFill="accent3" w:themeFillTint="66"/>
      </w:tcPr>
    </w:tblStylePr>
    <w:tblStylePr w:type="firstCol">
      <w:rPr>
        <w:color w:val="FFFFFF" w:themeColor="background1"/>
      </w:rPr>
      <w:tblPr/>
      <w:tcPr>
        <w:shd w:val="clear" w:color="auto" w:fill="49B3A1" w:themeFill="accent3" w:themeFillShade="BF"/>
      </w:tcPr>
    </w:tblStylePr>
    <w:tblStylePr w:type="lastCol">
      <w:rPr>
        <w:color w:val="FFFFFF" w:themeColor="background1"/>
      </w:rPr>
      <w:tblPr/>
      <w:tcPr>
        <w:shd w:val="clear" w:color="auto" w:fill="49B3A1" w:themeFill="accent3" w:themeFillShade="BF"/>
      </w:tcPr>
    </w:tblStylePr>
    <w:tblStylePr w:type="band1Vert">
      <w:tblPr/>
      <w:tcPr>
        <w:shd w:val="clear" w:color="auto" w:fill="C2E6E0" w:themeFill="accent3" w:themeFillTint="7F"/>
      </w:tcPr>
    </w:tblStylePr>
    <w:tblStylePr w:type="band1Horz">
      <w:tblPr/>
      <w:tcPr>
        <w:shd w:val="clear" w:color="auto" w:fill="C2E6E0" w:themeFill="accent3" w:themeFillTint="7F"/>
      </w:tcPr>
    </w:tblStylePr>
  </w:style>
  <w:style w:type="table" w:styleId="ColorfulGrid-Accent4">
    <w:name w:val="Colorful Grid Accent 4"/>
    <w:basedOn w:val="TableNormal"/>
    <w:uiPriority w:val="73"/>
    <w:semiHidden/>
    <w:unhideWhenUsed/>
    <w:rsid w:val="00572222"/>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8D6D6" w:themeFill="accent4" w:themeFillTint="33"/>
    </w:tcPr>
    <w:tblStylePr w:type="firstRow">
      <w:rPr>
        <w:b/>
        <w:bCs/>
      </w:rPr>
      <w:tblPr/>
      <w:tcPr>
        <w:shd w:val="clear" w:color="auto" w:fill="B2ADAD" w:themeFill="accent4" w:themeFillTint="66"/>
      </w:tcPr>
    </w:tblStylePr>
    <w:tblStylePr w:type="lastRow">
      <w:rPr>
        <w:b/>
        <w:bCs/>
        <w:color w:val="000000" w:themeColor="text1"/>
      </w:rPr>
      <w:tblPr/>
      <w:tcPr>
        <w:shd w:val="clear" w:color="auto" w:fill="B2ADAD" w:themeFill="accent4" w:themeFillTint="66"/>
      </w:tcPr>
    </w:tblStylePr>
    <w:tblStylePr w:type="firstCol">
      <w:rPr>
        <w:color w:val="FFFFFF" w:themeColor="background1"/>
      </w:rPr>
      <w:tblPr/>
      <w:tcPr>
        <w:shd w:val="clear" w:color="auto" w:fill="2C2A2A" w:themeFill="accent4" w:themeFillShade="BF"/>
      </w:tcPr>
    </w:tblStylePr>
    <w:tblStylePr w:type="lastCol">
      <w:rPr>
        <w:color w:val="FFFFFF" w:themeColor="background1"/>
      </w:rPr>
      <w:tblPr/>
      <w:tcPr>
        <w:shd w:val="clear" w:color="auto" w:fill="2C2A2A" w:themeFill="accent4" w:themeFillShade="BF"/>
      </w:tcPr>
    </w:tblStylePr>
    <w:tblStylePr w:type="band1Vert">
      <w:tblPr/>
      <w:tcPr>
        <w:shd w:val="clear" w:color="auto" w:fill="9F9999" w:themeFill="accent4" w:themeFillTint="7F"/>
      </w:tcPr>
    </w:tblStylePr>
    <w:tblStylePr w:type="band1Horz">
      <w:tblPr/>
      <w:tcPr>
        <w:shd w:val="clear" w:color="auto" w:fill="9F9999" w:themeFill="accent4" w:themeFillTint="7F"/>
      </w:tcPr>
    </w:tblStylePr>
  </w:style>
  <w:style w:type="table" w:styleId="ColorfulGrid-Accent5">
    <w:name w:val="Colorful Grid Accent 5"/>
    <w:basedOn w:val="TableNormal"/>
    <w:uiPriority w:val="73"/>
    <w:semiHidden/>
    <w:unhideWhenUsed/>
    <w:rsid w:val="00572222"/>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FFFFF" w:themeFill="accent5" w:themeFillTint="33"/>
    </w:tcPr>
    <w:tblStylePr w:type="firstRow">
      <w:rPr>
        <w:b/>
        <w:bCs/>
      </w:rPr>
      <w:tblPr/>
      <w:tcPr>
        <w:shd w:val="clear" w:color="auto" w:fill="FFFFFF" w:themeFill="accent5" w:themeFillTint="66"/>
      </w:tcPr>
    </w:tblStylePr>
    <w:tblStylePr w:type="lastRow">
      <w:rPr>
        <w:b/>
        <w:bCs/>
        <w:color w:val="000000" w:themeColor="text1"/>
      </w:rPr>
      <w:tblPr/>
      <w:tcPr>
        <w:shd w:val="clear" w:color="auto" w:fill="FFFFFF" w:themeFill="accent5" w:themeFillTint="66"/>
      </w:tcPr>
    </w:tblStylePr>
    <w:tblStylePr w:type="firstCol">
      <w:rPr>
        <w:color w:val="FFFFFF" w:themeColor="background1"/>
      </w:rPr>
      <w:tblPr/>
      <w:tcPr>
        <w:shd w:val="clear" w:color="auto" w:fill="BFBFBF" w:themeFill="accent5" w:themeFillShade="BF"/>
      </w:tcPr>
    </w:tblStylePr>
    <w:tblStylePr w:type="lastCol">
      <w:rPr>
        <w:color w:val="FFFFFF" w:themeColor="background1"/>
      </w:rPr>
      <w:tblPr/>
      <w:tcPr>
        <w:shd w:val="clear" w:color="auto" w:fill="BFBFBF" w:themeFill="accent5" w:themeFillShade="BF"/>
      </w:tcPr>
    </w:tblStylePr>
    <w:tblStylePr w:type="band1Vert">
      <w:tblPr/>
      <w:tcPr>
        <w:shd w:val="clear" w:color="auto" w:fill="FFFFFF" w:themeFill="accent5" w:themeFillTint="7F"/>
      </w:tcPr>
    </w:tblStylePr>
    <w:tblStylePr w:type="band1Horz">
      <w:tblPr/>
      <w:tcPr>
        <w:shd w:val="clear" w:color="auto" w:fill="FFFFFF" w:themeFill="accent5" w:themeFillTint="7F"/>
      </w:tcPr>
    </w:tblStylePr>
  </w:style>
  <w:style w:type="table" w:styleId="ColorfulGrid-Accent6">
    <w:name w:val="Colorful Grid Accent 6"/>
    <w:basedOn w:val="TableNormal"/>
    <w:uiPriority w:val="73"/>
    <w:semiHidden/>
    <w:unhideWhenUsed/>
    <w:rsid w:val="00572222"/>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FFFFF" w:themeFill="accent6" w:themeFillTint="33"/>
    </w:tcPr>
    <w:tblStylePr w:type="firstRow">
      <w:rPr>
        <w:b/>
        <w:bCs/>
      </w:rPr>
      <w:tblPr/>
      <w:tcPr>
        <w:shd w:val="clear" w:color="auto" w:fill="FFFFFF" w:themeFill="accent6" w:themeFillTint="66"/>
      </w:tcPr>
    </w:tblStylePr>
    <w:tblStylePr w:type="lastRow">
      <w:rPr>
        <w:b/>
        <w:bCs/>
        <w:color w:val="000000" w:themeColor="text1"/>
      </w:rPr>
      <w:tblPr/>
      <w:tcPr>
        <w:shd w:val="clear" w:color="auto" w:fill="FFFFFF" w:themeFill="accent6" w:themeFillTint="66"/>
      </w:tcPr>
    </w:tblStylePr>
    <w:tblStylePr w:type="firstCol">
      <w:rPr>
        <w:color w:val="FFFFFF" w:themeColor="background1"/>
      </w:rPr>
      <w:tblPr/>
      <w:tcPr>
        <w:shd w:val="clear" w:color="auto" w:fill="BFBFBF" w:themeFill="accent6" w:themeFillShade="BF"/>
      </w:tcPr>
    </w:tblStylePr>
    <w:tblStylePr w:type="lastCol">
      <w:rPr>
        <w:color w:val="FFFFFF" w:themeColor="background1"/>
      </w:rPr>
      <w:tblPr/>
      <w:tcPr>
        <w:shd w:val="clear" w:color="auto" w:fill="BFBFBF" w:themeFill="accent6" w:themeFillShade="BF"/>
      </w:tcPr>
    </w:tblStylePr>
    <w:tblStylePr w:type="band1Vert">
      <w:tblPr/>
      <w:tcPr>
        <w:shd w:val="clear" w:color="auto" w:fill="FFFFFF" w:themeFill="accent6" w:themeFillTint="7F"/>
      </w:tcPr>
    </w:tblStylePr>
    <w:tblStylePr w:type="band1Horz">
      <w:tblPr/>
      <w:tcPr>
        <w:shd w:val="clear" w:color="auto" w:fill="FFFFFF" w:themeFill="accent6" w:themeFillTint="7F"/>
      </w:tcPr>
    </w:tblStylePr>
  </w:style>
  <w:style w:type="table" w:styleId="ColorfulList">
    <w:name w:val="Colorful List"/>
    <w:basedOn w:val="TableNormal"/>
    <w:uiPriority w:val="72"/>
    <w:semiHidden/>
    <w:unhideWhenUsed/>
    <w:rsid w:val="00572222"/>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FFC61E" w:themeFill="accent2" w:themeFillShade="CC"/>
      </w:tcPr>
    </w:tblStylePr>
    <w:tblStylePr w:type="lastRow">
      <w:rPr>
        <w:b/>
        <w:bCs/>
        <w:color w:val="FFC61E"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semiHidden/>
    <w:unhideWhenUsed/>
    <w:rsid w:val="00572222"/>
    <w:pPr>
      <w:spacing w:after="0" w:line="240" w:lineRule="auto"/>
    </w:pPr>
    <w:rPr>
      <w:color w:val="000000" w:themeColor="text1"/>
    </w:rPr>
    <w:tblPr>
      <w:tblStyleRowBandSize w:val="1"/>
      <w:tblStyleColBandSize w:val="1"/>
    </w:tblPr>
    <w:tcPr>
      <w:shd w:val="clear" w:color="auto" w:fill="F5E0E0" w:themeFill="accent1" w:themeFillTint="19"/>
    </w:tcPr>
    <w:tblStylePr w:type="firstRow">
      <w:rPr>
        <w:b/>
        <w:bCs/>
        <w:color w:val="FFFFFF" w:themeColor="background1"/>
      </w:rPr>
      <w:tblPr/>
      <w:tcPr>
        <w:tcBorders>
          <w:bottom w:val="single" w:sz="12" w:space="0" w:color="FFFFFF" w:themeColor="background1"/>
        </w:tcBorders>
        <w:shd w:val="clear" w:color="auto" w:fill="FFC61E" w:themeFill="accent2" w:themeFillShade="CC"/>
      </w:tcPr>
    </w:tblStylePr>
    <w:tblStylePr w:type="lastRow">
      <w:rPr>
        <w:b/>
        <w:bCs/>
        <w:color w:val="FFC61E"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5B3B3" w:themeFill="accent1" w:themeFillTint="3F"/>
      </w:tcPr>
    </w:tblStylePr>
    <w:tblStylePr w:type="band1Horz">
      <w:tblPr/>
      <w:tcPr>
        <w:shd w:val="clear" w:color="auto" w:fill="EAC1C1" w:themeFill="accent1" w:themeFillTint="33"/>
      </w:tcPr>
    </w:tblStylePr>
  </w:style>
  <w:style w:type="table" w:styleId="ColorfulList-Accent2">
    <w:name w:val="Colorful List Accent 2"/>
    <w:basedOn w:val="TableNormal"/>
    <w:uiPriority w:val="72"/>
    <w:semiHidden/>
    <w:unhideWhenUsed/>
    <w:rsid w:val="00572222"/>
    <w:pPr>
      <w:spacing w:after="0" w:line="240" w:lineRule="auto"/>
    </w:pPr>
    <w:rPr>
      <w:color w:val="000000" w:themeColor="text1"/>
    </w:rPr>
    <w:tblPr>
      <w:tblStyleRowBandSize w:val="1"/>
      <w:tblStyleColBandSize w:val="1"/>
    </w:tblPr>
    <w:tcPr>
      <w:shd w:val="clear" w:color="auto" w:fill="FFFBF0" w:themeFill="accent2" w:themeFillTint="19"/>
    </w:tcPr>
    <w:tblStylePr w:type="firstRow">
      <w:rPr>
        <w:b/>
        <w:bCs/>
        <w:color w:val="FFFFFF" w:themeColor="background1"/>
      </w:rPr>
      <w:tblPr/>
      <w:tcPr>
        <w:tcBorders>
          <w:bottom w:val="single" w:sz="12" w:space="0" w:color="FFFFFF" w:themeColor="background1"/>
        </w:tcBorders>
        <w:shd w:val="clear" w:color="auto" w:fill="FFC61E" w:themeFill="accent2" w:themeFillShade="CC"/>
      </w:tcPr>
    </w:tblStylePr>
    <w:tblStylePr w:type="lastRow">
      <w:rPr>
        <w:b/>
        <w:bCs/>
        <w:color w:val="FFC61E"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F5D9" w:themeFill="accent2" w:themeFillTint="3F"/>
      </w:tcPr>
    </w:tblStylePr>
    <w:tblStylePr w:type="band1Horz">
      <w:tblPr/>
      <w:tcPr>
        <w:shd w:val="clear" w:color="auto" w:fill="FFF7E0" w:themeFill="accent2" w:themeFillTint="33"/>
      </w:tcPr>
    </w:tblStylePr>
  </w:style>
  <w:style w:type="table" w:styleId="ColorfulList-Accent3">
    <w:name w:val="Colorful List Accent 3"/>
    <w:basedOn w:val="TableNormal"/>
    <w:uiPriority w:val="72"/>
    <w:semiHidden/>
    <w:unhideWhenUsed/>
    <w:rsid w:val="00572222"/>
    <w:pPr>
      <w:spacing w:after="0" w:line="240" w:lineRule="auto"/>
    </w:pPr>
    <w:rPr>
      <w:color w:val="000000" w:themeColor="text1"/>
    </w:rPr>
    <w:tblPr>
      <w:tblStyleRowBandSize w:val="1"/>
      <w:tblStyleColBandSize w:val="1"/>
    </w:tblPr>
    <w:tcPr>
      <w:shd w:val="clear" w:color="auto" w:fill="F2FAF8" w:themeFill="accent3" w:themeFillTint="19"/>
    </w:tcPr>
    <w:tblStylePr w:type="firstRow">
      <w:rPr>
        <w:b/>
        <w:bCs/>
        <w:color w:val="FFFFFF" w:themeColor="background1"/>
      </w:rPr>
      <w:tblPr/>
      <w:tcPr>
        <w:tcBorders>
          <w:bottom w:val="single" w:sz="12" w:space="0" w:color="FFFFFF" w:themeColor="background1"/>
        </w:tcBorders>
        <w:shd w:val="clear" w:color="auto" w:fill="2F2C2C" w:themeFill="accent4" w:themeFillShade="CC"/>
      </w:tcPr>
    </w:tblStylePr>
    <w:tblStylePr w:type="lastRow">
      <w:rPr>
        <w:b/>
        <w:bCs/>
        <w:color w:val="2F2C2C"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0F2EF" w:themeFill="accent3" w:themeFillTint="3F"/>
      </w:tcPr>
    </w:tblStylePr>
    <w:tblStylePr w:type="band1Horz">
      <w:tblPr/>
      <w:tcPr>
        <w:shd w:val="clear" w:color="auto" w:fill="E6F5F2" w:themeFill="accent3" w:themeFillTint="33"/>
      </w:tcPr>
    </w:tblStylePr>
  </w:style>
  <w:style w:type="table" w:styleId="ColorfulList-Accent4">
    <w:name w:val="Colorful List Accent 4"/>
    <w:basedOn w:val="TableNormal"/>
    <w:uiPriority w:val="72"/>
    <w:semiHidden/>
    <w:unhideWhenUsed/>
    <w:rsid w:val="00572222"/>
    <w:pPr>
      <w:spacing w:after="0" w:line="240" w:lineRule="auto"/>
    </w:pPr>
    <w:rPr>
      <w:color w:val="000000" w:themeColor="text1"/>
    </w:rPr>
    <w:tblPr>
      <w:tblStyleRowBandSize w:val="1"/>
      <w:tblStyleColBandSize w:val="1"/>
    </w:tblPr>
    <w:tcPr>
      <w:shd w:val="clear" w:color="auto" w:fill="ECEBEB" w:themeFill="accent4" w:themeFillTint="19"/>
    </w:tcPr>
    <w:tblStylePr w:type="firstRow">
      <w:rPr>
        <w:b/>
        <w:bCs/>
        <w:color w:val="FFFFFF" w:themeColor="background1"/>
      </w:rPr>
      <w:tblPr/>
      <w:tcPr>
        <w:tcBorders>
          <w:bottom w:val="single" w:sz="12" w:space="0" w:color="FFFFFF" w:themeColor="background1"/>
        </w:tcBorders>
        <w:shd w:val="clear" w:color="auto" w:fill="55B9A8" w:themeFill="accent3" w:themeFillShade="CC"/>
      </w:tcPr>
    </w:tblStylePr>
    <w:tblStylePr w:type="lastRow">
      <w:rPr>
        <w:b/>
        <w:bCs/>
        <w:color w:val="55B9A8"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FCCCC" w:themeFill="accent4" w:themeFillTint="3F"/>
      </w:tcPr>
    </w:tblStylePr>
    <w:tblStylePr w:type="band1Horz">
      <w:tblPr/>
      <w:tcPr>
        <w:shd w:val="clear" w:color="auto" w:fill="D8D6D6" w:themeFill="accent4" w:themeFillTint="33"/>
      </w:tcPr>
    </w:tblStylePr>
  </w:style>
  <w:style w:type="table" w:styleId="ColorfulList-Accent5">
    <w:name w:val="Colorful List Accent 5"/>
    <w:basedOn w:val="TableNormal"/>
    <w:uiPriority w:val="72"/>
    <w:semiHidden/>
    <w:unhideWhenUsed/>
    <w:rsid w:val="00572222"/>
    <w:pPr>
      <w:spacing w:after="0" w:line="240" w:lineRule="auto"/>
    </w:pPr>
    <w:rPr>
      <w:color w:val="000000" w:themeColor="text1"/>
    </w:rPr>
    <w:tblPr>
      <w:tblStyleRowBandSize w:val="1"/>
      <w:tblStyleColBandSize w:val="1"/>
    </w:tblPr>
    <w:tcPr>
      <w:shd w:val="clear" w:color="auto" w:fill="FFFFFF" w:themeFill="accent5" w:themeFillTint="19"/>
    </w:tcPr>
    <w:tblStylePr w:type="firstRow">
      <w:rPr>
        <w:b/>
        <w:bCs/>
        <w:color w:val="FFFFFF" w:themeColor="background1"/>
      </w:rPr>
      <w:tblPr/>
      <w:tcPr>
        <w:tcBorders>
          <w:bottom w:val="single" w:sz="12" w:space="0" w:color="FFFFFF" w:themeColor="background1"/>
        </w:tcBorders>
        <w:shd w:val="clear" w:color="auto" w:fill="CCCCCC" w:themeFill="accent6" w:themeFillShade="CC"/>
      </w:tcPr>
    </w:tblStylePr>
    <w:tblStylePr w:type="lastRow">
      <w:rPr>
        <w:b/>
        <w:bCs/>
        <w:color w:val="CCCCCC"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FFFF" w:themeFill="accent5" w:themeFillTint="3F"/>
      </w:tcPr>
    </w:tblStylePr>
    <w:tblStylePr w:type="band1Horz">
      <w:tblPr/>
      <w:tcPr>
        <w:shd w:val="clear" w:color="auto" w:fill="FFFFFF" w:themeFill="accent5" w:themeFillTint="33"/>
      </w:tcPr>
    </w:tblStylePr>
  </w:style>
  <w:style w:type="table" w:styleId="ColorfulList-Accent6">
    <w:name w:val="Colorful List Accent 6"/>
    <w:basedOn w:val="TableNormal"/>
    <w:uiPriority w:val="72"/>
    <w:semiHidden/>
    <w:unhideWhenUsed/>
    <w:rsid w:val="00572222"/>
    <w:pPr>
      <w:spacing w:after="0" w:line="240" w:lineRule="auto"/>
    </w:pPr>
    <w:rPr>
      <w:color w:val="000000" w:themeColor="text1"/>
    </w:rPr>
    <w:tblPr>
      <w:tblStyleRowBandSize w:val="1"/>
      <w:tblStyleColBandSize w:val="1"/>
    </w:tblPr>
    <w:tcPr>
      <w:shd w:val="clear" w:color="auto" w:fill="FFFFFF" w:themeFill="accent6" w:themeFillTint="19"/>
    </w:tcPr>
    <w:tblStylePr w:type="firstRow">
      <w:rPr>
        <w:b/>
        <w:bCs/>
        <w:color w:val="FFFFFF" w:themeColor="background1"/>
      </w:rPr>
      <w:tblPr/>
      <w:tcPr>
        <w:tcBorders>
          <w:bottom w:val="single" w:sz="12" w:space="0" w:color="FFFFFF" w:themeColor="background1"/>
        </w:tcBorders>
        <w:shd w:val="clear" w:color="auto" w:fill="CCCCCC" w:themeFill="accent5" w:themeFillShade="CC"/>
      </w:tcPr>
    </w:tblStylePr>
    <w:tblStylePr w:type="lastRow">
      <w:rPr>
        <w:b/>
        <w:bCs/>
        <w:color w:val="CCCCCC"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FFFF" w:themeFill="accent6" w:themeFillTint="3F"/>
      </w:tcPr>
    </w:tblStylePr>
    <w:tblStylePr w:type="band1Horz">
      <w:tblPr/>
      <w:tcPr>
        <w:shd w:val="clear" w:color="auto" w:fill="FFFFFF" w:themeFill="accent6" w:themeFillTint="33"/>
      </w:tcPr>
    </w:tblStylePr>
  </w:style>
  <w:style w:type="table" w:styleId="ColorfulShading">
    <w:name w:val="Colorful Shading"/>
    <w:basedOn w:val="TableNormal"/>
    <w:uiPriority w:val="71"/>
    <w:semiHidden/>
    <w:unhideWhenUsed/>
    <w:rsid w:val="00572222"/>
    <w:pPr>
      <w:spacing w:after="0" w:line="240" w:lineRule="auto"/>
    </w:pPr>
    <w:rPr>
      <w:color w:val="000000" w:themeColor="text1"/>
    </w:rPr>
    <w:tblPr>
      <w:tblStyleRowBandSize w:val="1"/>
      <w:tblStyleColBandSize w:val="1"/>
      <w:tblBorders>
        <w:top w:val="single" w:sz="24" w:space="0" w:color="FFD966"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FFD966"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semiHidden/>
    <w:unhideWhenUsed/>
    <w:rsid w:val="00572222"/>
    <w:pPr>
      <w:spacing w:after="0" w:line="240" w:lineRule="auto"/>
    </w:pPr>
    <w:rPr>
      <w:color w:val="000000" w:themeColor="text1"/>
    </w:rPr>
    <w:tblPr>
      <w:tblStyleRowBandSize w:val="1"/>
      <w:tblStyleColBandSize w:val="1"/>
      <w:tblBorders>
        <w:top w:val="single" w:sz="24" w:space="0" w:color="FFD966" w:themeColor="accent2"/>
        <w:left w:val="single" w:sz="4" w:space="0" w:color="4B1919" w:themeColor="accent1"/>
        <w:bottom w:val="single" w:sz="4" w:space="0" w:color="4B1919" w:themeColor="accent1"/>
        <w:right w:val="single" w:sz="4" w:space="0" w:color="4B1919" w:themeColor="accent1"/>
        <w:insideH w:val="single" w:sz="4" w:space="0" w:color="FFFFFF" w:themeColor="background1"/>
        <w:insideV w:val="single" w:sz="4" w:space="0" w:color="FFFFFF" w:themeColor="background1"/>
      </w:tblBorders>
    </w:tblPr>
    <w:tcPr>
      <w:shd w:val="clear" w:color="auto" w:fill="F5E0E0" w:themeFill="accent1" w:themeFillTint="19"/>
    </w:tcPr>
    <w:tblStylePr w:type="firstRow">
      <w:rPr>
        <w:b/>
        <w:bCs/>
      </w:rPr>
      <w:tblPr/>
      <w:tcPr>
        <w:tcBorders>
          <w:top w:val="nil"/>
          <w:left w:val="nil"/>
          <w:bottom w:val="single" w:sz="24" w:space="0" w:color="FFD966"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D0F0F" w:themeFill="accent1" w:themeFillShade="99"/>
      </w:tcPr>
    </w:tblStylePr>
    <w:tblStylePr w:type="firstCol">
      <w:rPr>
        <w:color w:val="FFFFFF" w:themeColor="background1"/>
      </w:rPr>
      <w:tblPr/>
      <w:tcPr>
        <w:tcBorders>
          <w:top w:val="nil"/>
          <w:left w:val="nil"/>
          <w:bottom w:val="nil"/>
          <w:right w:val="nil"/>
          <w:insideH w:val="single" w:sz="4" w:space="0" w:color="2D0F0F" w:themeColor="accent1" w:themeShade="99"/>
          <w:insideV w:val="nil"/>
        </w:tcBorders>
        <w:shd w:val="clear" w:color="auto" w:fill="2D0F0F"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D0F0F" w:themeFill="accent1" w:themeFillShade="99"/>
      </w:tcPr>
    </w:tblStylePr>
    <w:tblStylePr w:type="band1Vert">
      <w:tblPr/>
      <w:tcPr>
        <w:shd w:val="clear" w:color="auto" w:fill="D68484" w:themeFill="accent1" w:themeFillTint="66"/>
      </w:tcPr>
    </w:tblStylePr>
    <w:tblStylePr w:type="band1Horz">
      <w:tblPr/>
      <w:tcPr>
        <w:shd w:val="clear" w:color="auto" w:fill="CC6565"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semiHidden/>
    <w:unhideWhenUsed/>
    <w:rsid w:val="00572222"/>
    <w:pPr>
      <w:spacing w:after="0" w:line="240" w:lineRule="auto"/>
    </w:pPr>
    <w:rPr>
      <w:color w:val="000000" w:themeColor="text1"/>
    </w:rPr>
    <w:tblPr>
      <w:tblStyleRowBandSize w:val="1"/>
      <w:tblStyleColBandSize w:val="1"/>
      <w:tblBorders>
        <w:top w:val="single" w:sz="24" w:space="0" w:color="FFD966" w:themeColor="accent2"/>
        <w:left w:val="single" w:sz="4" w:space="0" w:color="FFD966" w:themeColor="accent2"/>
        <w:bottom w:val="single" w:sz="4" w:space="0" w:color="FFD966" w:themeColor="accent2"/>
        <w:right w:val="single" w:sz="4" w:space="0" w:color="FFD966" w:themeColor="accent2"/>
        <w:insideH w:val="single" w:sz="4" w:space="0" w:color="FFFFFF" w:themeColor="background1"/>
        <w:insideV w:val="single" w:sz="4" w:space="0" w:color="FFFFFF" w:themeColor="background1"/>
      </w:tblBorders>
    </w:tblPr>
    <w:tcPr>
      <w:shd w:val="clear" w:color="auto" w:fill="FFFBF0" w:themeFill="accent2" w:themeFillTint="19"/>
    </w:tcPr>
    <w:tblStylePr w:type="firstRow">
      <w:rPr>
        <w:b/>
        <w:bCs/>
      </w:rPr>
      <w:tblPr/>
      <w:tcPr>
        <w:tcBorders>
          <w:top w:val="nil"/>
          <w:left w:val="nil"/>
          <w:bottom w:val="single" w:sz="24" w:space="0" w:color="FFD966"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D6A000" w:themeFill="accent2" w:themeFillShade="99"/>
      </w:tcPr>
    </w:tblStylePr>
    <w:tblStylePr w:type="firstCol">
      <w:rPr>
        <w:color w:val="FFFFFF" w:themeColor="background1"/>
      </w:rPr>
      <w:tblPr/>
      <w:tcPr>
        <w:tcBorders>
          <w:top w:val="nil"/>
          <w:left w:val="nil"/>
          <w:bottom w:val="nil"/>
          <w:right w:val="nil"/>
          <w:insideH w:val="single" w:sz="4" w:space="0" w:color="D6A000" w:themeColor="accent2" w:themeShade="99"/>
          <w:insideV w:val="nil"/>
        </w:tcBorders>
        <w:shd w:val="clear" w:color="auto" w:fill="D6A000"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D6A000" w:themeFill="accent2" w:themeFillShade="99"/>
      </w:tcPr>
    </w:tblStylePr>
    <w:tblStylePr w:type="band1Vert">
      <w:tblPr/>
      <w:tcPr>
        <w:shd w:val="clear" w:color="auto" w:fill="FFEFC1" w:themeFill="accent2" w:themeFillTint="66"/>
      </w:tcPr>
    </w:tblStylePr>
    <w:tblStylePr w:type="band1Horz">
      <w:tblPr/>
      <w:tcPr>
        <w:shd w:val="clear" w:color="auto" w:fill="FFEBB2"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semiHidden/>
    <w:unhideWhenUsed/>
    <w:rsid w:val="00572222"/>
    <w:pPr>
      <w:spacing w:after="0" w:line="240" w:lineRule="auto"/>
    </w:pPr>
    <w:rPr>
      <w:color w:val="000000" w:themeColor="text1"/>
    </w:rPr>
    <w:tblPr>
      <w:tblStyleRowBandSize w:val="1"/>
      <w:tblStyleColBandSize w:val="1"/>
      <w:tblBorders>
        <w:top w:val="single" w:sz="24" w:space="0" w:color="3B3838" w:themeColor="accent4"/>
        <w:left w:val="single" w:sz="4" w:space="0" w:color="85CDC1" w:themeColor="accent3"/>
        <w:bottom w:val="single" w:sz="4" w:space="0" w:color="85CDC1" w:themeColor="accent3"/>
        <w:right w:val="single" w:sz="4" w:space="0" w:color="85CDC1" w:themeColor="accent3"/>
        <w:insideH w:val="single" w:sz="4" w:space="0" w:color="FFFFFF" w:themeColor="background1"/>
        <w:insideV w:val="single" w:sz="4" w:space="0" w:color="FFFFFF" w:themeColor="background1"/>
      </w:tblBorders>
    </w:tblPr>
    <w:tcPr>
      <w:shd w:val="clear" w:color="auto" w:fill="F2FAF8" w:themeFill="accent3" w:themeFillTint="19"/>
    </w:tcPr>
    <w:tblStylePr w:type="firstRow">
      <w:rPr>
        <w:b/>
        <w:bCs/>
      </w:rPr>
      <w:tblPr/>
      <w:tcPr>
        <w:tcBorders>
          <w:top w:val="nil"/>
          <w:left w:val="nil"/>
          <w:bottom w:val="single" w:sz="24" w:space="0" w:color="3B3838"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3B8F81" w:themeFill="accent3" w:themeFillShade="99"/>
      </w:tcPr>
    </w:tblStylePr>
    <w:tblStylePr w:type="firstCol">
      <w:rPr>
        <w:color w:val="FFFFFF" w:themeColor="background1"/>
      </w:rPr>
      <w:tblPr/>
      <w:tcPr>
        <w:tcBorders>
          <w:top w:val="nil"/>
          <w:left w:val="nil"/>
          <w:bottom w:val="nil"/>
          <w:right w:val="nil"/>
          <w:insideH w:val="single" w:sz="4" w:space="0" w:color="3B8F81" w:themeColor="accent3" w:themeShade="99"/>
          <w:insideV w:val="nil"/>
        </w:tcBorders>
        <w:shd w:val="clear" w:color="auto" w:fill="3B8F81"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3B8F81" w:themeFill="accent3" w:themeFillShade="99"/>
      </w:tcPr>
    </w:tblStylePr>
    <w:tblStylePr w:type="band1Vert">
      <w:tblPr/>
      <w:tcPr>
        <w:shd w:val="clear" w:color="auto" w:fill="CEEBE6" w:themeFill="accent3" w:themeFillTint="66"/>
      </w:tcPr>
    </w:tblStylePr>
    <w:tblStylePr w:type="band1Horz">
      <w:tblPr/>
      <w:tcPr>
        <w:shd w:val="clear" w:color="auto" w:fill="C2E6E0" w:themeFill="accent3" w:themeFillTint="7F"/>
      </w:tcPr>
    </w:tblStylePr>
  </w:style>
  <w:style w:type="table" w:styleId="ColorfulShading-Accent4">
    <w:name w:val="Colorful Shading Accent 4"/>
    <w:basedOn w:val="TableNormal"/>
    <w:uiPriority w:val="71"/>
    <w:semiHidden/>
    <w:unhideWhenUsed/>
    <w:rsid w:val="00572222"/>
    <w:pPr>
      <w:spacing w:after="0" w:line="240" w:lineRule="auto"/>
    </w:pPr>
    <w:rPr>
      <w:color w:val="000000" w:themeColor="text1"/>
    </w:rPr>
    <w:tblPr>
      <w:tblStyleRowBandSize w:val="1"/>
      <w:tblStyleColBandSize w:val="1"/>
      <w:tblBorders>
        <w:top w:val="single" w:sz="24" w:space="0" w:color="85CDC1" w:themeColor="accent3"/>
        <w:left w:val="single" w:sz="4" w:space="0" w:color="3B3838" w:themeColor="accent4"/>
        <w:bottom w:val="single" w:sz="4" w:space="0" w:color="3B3838" w:themeColor="accent4"/>
        <w:right w:val="single" w:sz="4" w:space="0" w:color="3B3838" w:themeColor="accent4"/>
        <w:insideH w:val="single" w:sz="4" w:space="0" w:color="FFFFFF" w:themeColor="background1"/>
        <w:insideV w:val="single" w:sz="4" w:space="0" w:color="FFFFFF" w:themeColor="background1"/>
      </w:tblBorders>
    </w:tblPr>
    <w:tcPr>
      <w:shd w:val="clear" w:color="auto" w:fill="ECEBEB" w:themeFill="accent4" w:themeFillTint="19"/>
    </w:tcPr>
    <w:tblStylePr w:type="firstRow">
      <w:rPr>
        <w:b/>
        <w:bCs/>
      </w:rPr>
      <w:tblPr/>
      <w:tcPr>
        <w:tcBorders>
          <w:top w:val="nil"/>
          <w:left w:val="nil"/>
          <w:bottom w:val="single" w:sz="24" w:space="0" w:color="85CDC1"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32121" w:themeFill="accent4" w:themeFillShade="99"/>
      </w:tcPr>
    </w:tblStylePr>
    <w:tblStylePr w:type="firstCol">
      <w:rPr>
        <w:color w:val="FFFFFF" w:themeColor="background1"/>
      </w:rPr>
      <w:tblPr/>
      <w:tcPr>
        <w:tcBorders>
          <w:top w:val="nil"/>
          <w:left w:val="nil"/>
          <w:bottom w:val="nil"/>
          <w:right w:val="nil"/>
          <w:insideH w:val="single" w:sz="4" w:space="0" w:color="232121" w:themeColor="accent4" w:themeShade="99"/>
          <w:insideV w:val="nil"/>
        </w:tcBorders>
        <w:shd w:val="clear" w:color="auto" w:fill="232121"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232121" w:themeFill="accent4" w:themeFillShade="99"/>
      </w:tcPr>
    </w:tblStylePr>
    <w:tblStylePr w:type="band1Vert">
      <w:tblPr/>
      <w:tcPr>
        <w:shd w:val="clear" w:color="auto" w:fill="B2ADAD" w:themeFill="accent4" w:themeFillTint="66"/>
      </w:tcPr>
    </w:tblStylePr>
    <w:tblStylePr w:type="band1Horz">
      <w:tblPr/>
      <w:tcPr>
        <w:shd w:val="clear" w:color="auto" w:fill="9F9999"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semiHidden/>
    <w:unhideWhenUsed/>
    <w:rsid w:val="00572222"/>
    <w:pPr>
      <w:spacing w:after="0" w:line="240" w:lineRule="auto"/>
    </w:pPr>
    <w:rPr>
      <w:color w:val="000000" w:themeColor="text1"/>
    </w:rPr>
    <w:tblPr>
      <w:tblStyleRowBandSize w:val="1"/>
      <w:tblStyleColBandSize w:val="1"/>
      <w:tblBorders>
        <w:top w:val="single" w:sz="24" w:space="0" w:color="FFFFFF" w:themeColor="accent6"/>
        <w:left w:val="single" w:sz="4" w:space="0" w:color="FFFFFF" w:themeColor="accent5"/>
        <w:bottom w:val="single" w:sz="4" w:space="0" w:color="FFFFFF" w:themeColor="accent5"/>
        <w:right w:val="single" w:sz="4" w:space="0" w:color="FFFFFF" w:themeColor="accent5"/>
        <w:insideH w:val="single" w:sz="4" w:space="0" w:color="FFFFFF" w:themeColor="background1"/>
        <w:insideV w:val="single" w:sz="4" w:space="0" w:color="FFFFFF" w:themeColor="background1"/>
      </w:tblBorders>
    </w:tblPr>
    <w:tcPr>
      <w:shd w:val="clear" w:color="auto" w:fill="FFFFFF" w:themeFill="accent5" w:themeFillTint="19"/>
    </w:tcPr>
    <w:tblStylePr w:type="firstRow">
      <w:rPr>
        <w:b/>
        <w:bCs/>
      </w:rPr>
      <w:tblPr/>
      <w:tcPr>
        <w:tcBorders>
          <w:top w:val="nil"/>
          <w:left w:val="nil"/>
          <w:bottom w:val="single" w:sz="24" w:space="0" w:color="FFFFFF"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99999" w:themeFill="accent5" w:themeFillShade="99"/>
      </w:tcPr>
    </w:tblStylePr>
    <w:tblStylePr w:type="firstCol">
      <w:rPr>
        <w:color w:val="FFFFFF" w:themeColor="background1"/>
      </w:rPr>
      <w:tblPr/>
      <w:tcPr>
        <w:tcBorders>
          <w:top w:val="nil"/>
          <w:left w:val="nil"/>
          <w:bottom w:val="nil"/>
          <w:right w:val="nil"/>
          <w:insideH w:val="single" w:sz="4" w:space="0" w:color="999999" w:themeColor="accent5" w:themeShade="99"/>
          <w:insideV w:val="nil"/>
        </w:tcBorders>
        <w:shd w:val="clear" w:color="auto" w:fill="999999"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999999" w:themeFill="accent5" w:themeFillShade="99"/>
      </w:tcPr>
    </w:tblStylePr>
    <w:tblStylePr w:type="band1Vert">
      <w:tblPr/>
      <w:tcPr>
        <w:shd w:val="clear" w:color="auto" w:fill="FFFFFF" w:themeFill="accent5" w:themeFillTint="66"/>
      </w:tcPr>
    </w:tblStylePr>
    <w:tblStylePr w:type="band1Horz">
      <w:tblPr/>
      <w:tcPr>
        <w:shd w:val="clear" w:color="auto" w:fill="FFFFFF"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semiHidden/>
    <w:unhideWhenUsed/>
    <w:rsid w:val="00572222"/>
    <w:pPr>
      <w:spacing w:after="0" w:line="240" w:lineRule="auto"/>
    </w:pPr>
    <w:rPr>
      <w:color w:val="000000" w:themeColor="text1"/>
    </w:rPr>
    <w:tblPr>
      <w:tblStyleRowBandSize w:val="1"/>
      <w:tblStyleColBandSize w:val="1"/>
      <w:tblBorders>
        <w:top w:val="single" w:sz="24" w:space="0" w:color="FFFFFF" w:themeColor="accent5"/>
        <w:left w:val="single" w:sz="4" w:space="0" w:color="FFFFFF" w:themeColor="accent6"/>
        <w:bottom w:val="single" w:sz="4" w:space="0" w:color="FFFFFF" w:themeColor="accent6"/>
        <w:right w:val="single" w:sz="4" w:space="0" w:color="FFFFFF" w:themeColor="accent6"/>
        <w:insideH w:val="single" w:sz="4" w:space="0" w:color="FFFFFF" w:themeColor="background1"/>
        <w:insideV w:val="single" w:sz="4" w:space="0" w:color="FFFFFF" w:themeColor="background1"/>
      </w:tblBorders>
    </w:tblPr>
    <w:tcPr>
      <w:shd w:val="clear" w:color="auto" w:fill="FFFFFF" w:themeFill="accent6" w:themeFillTint="19"/>
    </w:tcPr>
    <w:tblStylePr w:type="firstRow">
      <w:rPr>
        <w:b/>
        <w:bCs/>
      </w:rPr>
      <w:tblPr/>
      <w:tcPr>
        <w:tcBorders>
          <w:top w:val="nil"/>
          <w:left w:val="nil"/>
          <w:bottom w:val="single" w:sz="24" w:space="0" w:color="FFFFFF"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99999" w:themeFill="accent6" w:themeFillShade="99"/>
      </w:tcPr>
    </w:tblStylePr>
    <w:tblStylePr w:type="firstCol">
      <w:rPr>
        <w:color w:val="FFFFFF" w:themeColor="background1"/>
      </w:rPr>
      <w:tblPr/>
      <w:tcPr>
        <w:tcBorders>
          <w:top w:val="nil"/>
          <w:left w:val="nil"/>
          <w:bottom w:val="nil"/>
          <w:right w:val="nil"/>
          <w:insideH w:val="single" w:sz="4" w:space="0" w:color="999999" w:themeColor="accent6" w:themeShade="99"/>
          <w:insideV w:val="nil"/>
        </w:tcBorders>
        <w:shd w:val="clear" w:color="auto" w:fill="999999"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999999" w:themeFill="accent6" w:themeFillShade="99"/>
      </w:tcPr>
    </w:tblStylePr>
    <w:tblStylePr w:type="band1Vert">
      <w:tblPr/>
      <w:tcPr>
        <w:shd w:val="clear" w:color="auto" w:fill="FFFFFF" w:themeFill="accent6" w:themeFillTint="66"/>
      </w:tcPr>
    </w:tblStylePr>
    <w:tblStylePr w:type="band1Horz">
      <w:tblPr/>
      <w:tcPr>
        <w:shd w:val="clear" w:color="auto" w:fill="FFFFFF" w:themeFill="accent6" w:themeFillTint="7F"/>
      </w:tcPr>
    </w:tblStylePr>
    <w:tblStylePr w:type="neCell">
      <w:rPr>
        <w:color w:val="000000" w:themeColor="text1"/>
      </w:rPr>
    </w:tblStylePr>
    <w:tblStylePr w:type="nwCell">
      <w:rPr>
        <w:color w:val="000000" w:themeColor="text1"/>
      </w:rPr>
    </w:tblStylePr>
  </w:style>
  <w:style w:type="character" w:styleId="CommentReference">
    <w:name w:val="annotation reference"/>
    <w:basedOn w:val="DefaultParagraphFont"/>
    <w:uiPriority w:val="99"/>
    <w:semiHidden/>
    <w:unhideWhenUsed/>
    <w:rsid w:val="00572222"/>
    <w:rPr>
      <w:sz w:val="22"/>
      <w:szCs w:val="16"/>
    </w:rPr>
  </w:style>
  <w:style w:type="paragraph" w:styleId="CommentText">
    <w:name w:val="annotation text"/>
    <w:basedOn w:val="Normal"/>
    <w:link w:val="CommentTextChar"/>
    <w:uiPriority w:val="99"/>
    <w:semiHidden/>
    <w:unhideWhenUsed/>
    <w:rsid w:val="00572222"/>
    <w:pPr>
      <w:spacing w:line="240" w:lineRule="auto"/>
    </w:pPr>
  </w:style>
  <w:style w:type="character" w:customStyle="1" w:styleId="CommentTextChar">
    <w:name w:val="Comment Text Char"/>
    <w:basedOn w:val="DefaultParagraphFont"/>
    <w:link w:val="CommentText"/>
    <w:uiPriority w:val="99"/>
    <w:semiHidden/>
    <w:rsid w:val="00572222"/>
    <w:rPr>
      <w:kern w:val="16"/>
      <w:sz w:val="22"/>
      <w14:ligatures w14:val="standardContextual"/>
      <w14:numForm w14:val="oldStyle"/>
      <w14:numSpacing w14:val="proportional"/>
      <w14:cntxtAlts/>
    </w:rPr>
  </w:style>
  <w:style w:type="paragraph" w:styleId="CommentSubject">
    <w:name w:val="annotation subject"/>
    <w:basedOn w:val="CommentText"/>
    <w:next w:val="CommentText"/>
    <w:link w:val="CommentSubjectChar"/>
    <w:uiPriority w:val="99"/>
    <w:semiHidden/>
    <w:unhideWhenUsed/>
    <w:rsid w:val="00572222"/>
    <w:rPr>
      <w:b/>
      <w:bCs/>
    </w:rPr>
  </w:style>
  <w:style w:type="character" w:customStyle="1" w:styleId="CommentSubjectChar">
    <w:name w:val="Comment Subject Char"/>
    <w:basedOn w:val="CommentTextChar"/>
    <w:link w:val="CommentSubject"/>
    <w:uiPriority w:val="99"/>
    <w:semiHidden/>
    <w:rsid w:val="00572222"/>
    <w:rPr>
      <w:b/>
      <w:bCs/>
      <w:kern w:val="16"/>
      <w:sz w:val="22"/>
      <w14:ligatures w14:val="standardContextual"/>
      <w14:numForm w14:val="oldStyle"/>
      <w14:numSpacing w14:val="proportional"/>
      <w14:cntxtAlts/>
    </w:rPr>
  </w:style>
  <w:style w:type="table" w:styleId="DarkList">
    <w:name w:val="Dark List"/>
    <w:basedOn w:val="TableNormal"/>
    <w:uiPriority w:val="70"/>
    <w:semiHidden/>
    <w:unhideWhenUsed/>
    <w:rsid w:val="00572222"/>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semiHidden/>
    <w:unhideWhenUsed/>
    <w:rsid w:val="00572222"/>
    <w:pPr>
      <w:spacing w:after="0" w:line="240" w:lineRule="auto"/>
    </w:pPr>
    <w:rPr>
      <w:color w:val="FFFFFF" w:themeColor="background1"/>
    </w:rPr>
    <w:tblPr>
      <w:tblStyleRowBandSize w:val="1"/>
      <w:tblStyleColBandSize w:val="1"/>
    </w:tblPr>
    <w:tcPr>
      <w:shd w:val="clear" w:color="auto" w:fill="4B1919"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50C0C"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81212"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81212" w:themeFill="accent1" w:themeFillShade="BF"/>
      </w:tcPr>
    </w:tblStylePr>
    <w:tblStylePr w:type="band1Vert">
      <w:tblPr/>
      <w:tcPr>
        <w:tcBorders>
          <w:top w:val="nil"/>
          <w:left w:val="nil"/>
          <w:bottom w:val="nil"/>
          <w:right w:val="nil"/>
          <w:insideH w:val="nil"/>
          <w:insideV w:val="nil"/>
        </w:tcBorders>
        <w:shd w:val="clear" w:color="auto" w:fill="381212" w:themeFill="accent1" w:themeFillShade="BF"/>
      </w:tcPr>
    </w:tblStylePr>
    <w:tblStylePr w:type="band1Horz">
      <w:tblPr/>
      <w:tcPr>
        <w:tcBorders>
          <w:top w:val="nil"/>
          <w:left w:val="nil"/>
          <w:bottom w:val="nil"/>
          <w:right w:val="nil"/>
          <w:insideH w:val="nil"/>
          <w:insideV w:val="nil"/>
        </w:tcBorders>
        <w:shd w:val="clear" w:color="auto" w:fill="381212" w:themeFill="accent1" w:themeFillShade="BF"/>
      </w:tcPr>
    </w:tblStylePr>
  </w:style>
  <w:style w:type="table" w:styleId="DarkList-Accent2">
    <w:name w:val="Dark List Accent 2"/>
    <w:basedOn w:val="TableNormal"/>
    <w:uiPriority w:val="70"/>
    <w:semiHidden/>
    <w:unhideWhenUsed/>
    <w:rsid w:val="00572222"/>
    <w:pPr>
      <w:spacing w:after="0" w:line="240" w:lineRule="auto"/>
    </w:pPr>
    <w:rPr>
      <w:color w:val="FFFFFF" w:themeColor="background1"/>
    </w:rPr>
    <w:tblPr>
      <w:tblStyleRowBandSize w:val="1"/>
      <w:tblStyleColBandSize w:val="1"/>
    </w:tblPr>
    <w:tcPr>
      <w:shd w:val="clear" w:color="auto" w:fill="FFD966"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B18500"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FFC20C"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FFC20C" w:themeFill="accent2" w:themeFillShade="BF"/>
      </w:tcPr>
    </w:tblStylePr>
    <w:tblStylePr w:type="band1Vert">
      <w:tblPr/>
      <w:tcPr>
        <w:tcBorders>
          <w:top w:val="nil"/>
          <w:left w:val="nil"/>
          <w:bottom w:val="nil"/>
          <w:right w:val="nil"/>
          <w:insideH w:val="nil"/>
          <w:insideV w:val="nil"/>
        </w:tcBorders>
        <w:shd w:val="clear" w:color="auto" w:fill="FFC20C" w:themeFill="accent2" w:themeFillShade="BF"/>
      </w:tcPr>
    </w:tblStylePr>
    <w:tblStylePr w:type="band1Horz">
      <w:tblPr/>
      <w:tcPr>
        <w:tcBorders>
          <w:top w:val="nil"/>
          <w:left w:val="nil"/>
          <w:bottom w:val="nil"/>
          <w:right w:val="nil"/>
          <w:insideH w:val="nil"/>
          <w:insideV w:val="nil"/>
        </w:tcBorders>
        <w:shd w:val="clear" w:color="auto" w:fill="FFC20C" w:themeFill="accent2" w:themeFillShade="BF"/>
      </w:tcPr>
    </w:tblStylePr>
  </w:style>
  <w:style w:type="table" w:styleId="DarkList-Accent3">
    <w:name w:val="Dark List Accent 3"/>
    <w:basedOn w:val="TableNormal"/>
    <w:uiPriority w:val="70"/>
    <w:semiHidden/>
    <w:unhideWhenUsed/>
    <w:rsid w:val="00572222"/>
    <w:pPr>
      <w:spacing w:after="0" w:line="240" w:lineRule="auto"/>
    </w:pPr>
    <w:rPr>
      <w:color w:val="FFFFFF" w:themeColor="background1"/>
    </w:rPr>
    <w:tblPr>
      <w:tblStyleRowBandSize w:val="1"/>
      <w:tblStyleColBandSize w:val="1"/>
    </w:tblPr>
    <w:tcPr>
      <w:shd w:val="clear" w:color="auto" w:fill="85CDC1"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1776B"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49B3A1"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49B3A1" w:themeFill="accent3" w:themeFillShade="BF"/>
      </w:tcPr>
    </w:tblStylePr>
    <w:tblStylePr w:type="band1Vert">
      <w:tblPr/>
      <w:tcPr>
        <w:tcBorders>
          <w:top w:val="nil"/>
          <w:left w:val="nil"/>
          <w:bottom w:val="nil"/>
          <w:right w:val="nil"/>
          <w:insideH w:val="nil"/>
          <w:insideV w:val="nil"/>
        </w:tcBorders>
        <w:shd w:val="clear" w:color="auto" w:fill="49B3A1" w:themeFill="accent3" w:themeFillShade="BF"/>
      </w:tcPr>
    </w:tblStylePr>
    <w:tblStylePr w:type="band1Horz">
      <w:tblPr/>
      <w:tcPr>
        <w:tcBorders>
          <w:top w:val="nil"/>
          <w:left w:val="nil"/>
          <w:bottom w:val="nil"/>
          <w:right w:val="nil"/>
          <w:insideH w:val="nil"/>
          <w:insideV w:val="nil"/>
        </w:tcBorders>
        <w:shd w:val="clear" w:color="auto" w:fill="49B3A1" w:themeFill="accent3" w:themeFillShade="BF"/>
      </w:tcPr>
    </w:tblStylePr>
  </w:style>
  <w:style w:type="table" w:styleId="DarkList-Accent4">
    <w:name w:val="Dark List Accent 4"/>
    <w:basedOn w:val="TableNormal"/>
    <w:uiPriority w:val="70"/>
    <w:semiHidden/>
    <w:unhideWhenUsed/>
    <w:rsid w:val="00572222"/>
    <w:pPr>
      <w:spacing w:after="0" w:line="240" w:lineRule="auto"/>
    </w:pPr>
    <w:rPr>
      <w:color w:val="FFFFFF" w:themeColor="background1"/>
    </w:rPr>
    <w:tblPr>
      <w:tblStyleRowBandSize w:val="1"/>
      <w:tblStyleColBandSize w:val="1"/>
    </w:tblPr>
    <w:tcPr>
      <w:shd w:val="clear" w:color="auto" w:fill="3B3838"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D1B1B"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2C2A2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2C2A2A" w:themeFill="accent4" w:themeFillShade="BF"/>
      </w:tcPr>
    </w:tblStylePr>
    <w:tblStylePr w:type="band1Vert">
      <w:tblPr/>
      <w:tcPr>
        <w:tcBorders>
          <w:top w:val="nil"/>
          <w:left w:val="nil"/>
          <w:bottom w:val="nil"/>
          <w:right w:val="nil"/>
          <w:insideH w:val="nil"/>
          <w:insideV w:val="nil"/>
        </w:tcBorders>
        <w:shd w:val="clear" w:color="auto" w:fill="2C2A2A" w:themeFill="accent4" w:themeFillShade="BF"/>
      </w:tcPr>
    </w:tblStylePr>
    <w:tblStylePr w:type="band1Horz">
      <w:tblPr/>
      <w:tcPr>
        <w:tcBorders>
          <w:top w:val="nil"/>
          <w:left w:val="nil"/>
          <w:bottom w:val="nil"/>
          <w:right w:val="nil"/>
          <w:insideH w:val="nil"/>
          <w:insideV w:val="nil"/>
        </w:tcBorders>
        <w:shd w:val="clear" w:color="auto" w:fill="2C2A2A" w:themeFill="accent4" w:themeFillShade="BF"/>
      </w:tcPr>
    </w:tblStylePr>
  </w:style>
  <w:style w:type="table" w:styleId="DarkList-Accent5">
    <w:name w:val="Dark List Accent 5"/>
    <w:basedOn w:val="TableNormal"/>
    <w:uiPriority w:val="70"/>
    <w:semiHidden/>
    <w:unhideWhenUsed/>
    <w:rsid w:val="00572222"/>
    <w:pPr>
      <w:spacing w:after="0" w:line="240" w:lineRule="auto"/>
    </w:pPr>
    <w:rPr>
      <w:color w:val="FFFFFF" w:themeColor="background1"/>
    </w:rPr>
    <w:tblPr>
      <w:tblStyleRowBandSize w:val="1"/>
      <w:tblStyleColBandSize w:val="1"/>
    </w:tblPr>
    <w:tcPr>
      <w:shd w:val="clear" w:color="auto" w:fill="FFFFFF"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F7F7F"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BFBFBF"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BFBFBF" w:themeFill="accent5" w:themeFillShade="BF"/>
      </w:tcPr>
    </w:tblStylePr>
    <w:tblStylePr w:type="band1Vert">
      <w:tblPr/>
      <w:tcPr>
        <w:tcBorders>
          <w:top w:val="nil"/>
          <w:left w:val="nil"/>
          <w:bottom w:val="nil"/>
          <w:right w:val="nil"/>
          <w:insideH w:val="nil"/>
          <w:insideV w:val="nil"/>
        </w:tcBorders>
        <w:shd w:val="clear" w:color="auto" w:fill="BFBFBF" w:themeFill="accent5" w:themeFillShade="BF"/>
      </w:tcPr>
    </w:tblStylePr>
    <w:tblStylePr w:type="band1Horz">
      <w:tblPr/>
      <w:tcPr>
        <w:tcBorders>
          <w:top w:val="nil"/>
          <w:left w:val="nil"/>
          <w:bottom w:val="nil"/>
          <w:right w:val="nil"/>
          <w:insideH w:val="nil"/>
          <w:insideV w:val="nil"/>
        </w:tcBorders>
        <w:shd w:val="clear" w:color="auto" w:fill="BFBFBF" w:themeFill="accent5" w:themeFillShade="BF"/>
      </w:tcPr>
    </w:tblStylePr>
  </w:style>
  <w:style w:type="table" w:styleId="DarkList-Accent6">
    <w:name w:val="Dark List Accent 6"/>
    <w:basedOn w:val="TableNormal"/>
    <w:uiPriority w:val="70"/>
    <w:semiHidden/>
    <w:unhideWhenUsed/>
    <w:rsid w:val="00572222"/>
    <w:pPr>
      <w:spacing w:after="0" w:line="240" w:lineRule="auto"/>
    </w:pPr>
    <w:rPr>
      <w:color w:val="FFFFFF" w:themeColor="background1"/>
    </w:rPr>
    <w:tblPr>
      <w:tblStyleRowBandSize w:val="1"/>
      <w:tblStyleColBandSize w:val="1"/>
    </w:tblPr>
    <w:tcPr>
      <w:shd w:val="clear" w:color="auto" w:fill="FFFFFF"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F7F7F"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BFBFBF"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BFBFBF" w:themeFill="accent6" w:themeFillShade="BF"/>
      </w:tcPr>
    </w:tblStylePr>
    <w:tblStylePr w:type="band1Vert">
      <w:tblPr/>
      <w:tcPr>
        <w:tcBorders>
          <w:top w:val="nil"/>
          <w:left w:val="nil"/>
          <w:bottom w:val="nil"/>
          <w:right w:val="nil"/>
          <w:insideH w:val="nil"/>
          <w:insideV w:val="nil"/>
        </w:tcBorders>
        <w:shd w:val="clear" w:color="auto" w:fill="BFBFBF" w:themeFill="accent6" w:themeFillShade="BF"/>
      </w:tcPr>
    </w:tblStylePr>
    <w:tblStylePr w:type="band1Horz">
      <w:tblPr/>
      <w:tcPr>
        <w:tcBorders>
          <w:top w:val="nil"/>
          <w:left w:val="nil"/>
          <w:bottom w:val="nil"/>
          <w:right w:val="nil"/>
          <w:insideH w:val="nil"/>
          <w:insideV w:val="nil"/>
        </w:tcBorders>
        <w:shd w:val="clear" w:color="auto" w:fill="BFBFBF" w:themeFill="accent6" w:themeFillShade="BF"/>
      </w:tcPr>
    </w:tblStylePr>
  </w:style>
  <w:style w:type="paragraph" w:styleId="DocumentMap">
    <w:name w:val="Document Map"/>
    <w:basedOn w:val="Normal"/>
    <w:link w:val="DocumentMapChar"/>
    <w:uiPriority w:val="99"/>
    <w:semiHidden/>
    <w:unhideWhenUsed/>
    <w:rsid w:val="00572222"/>
    <w:pPr>
      <w:spacing w:after="0" w:line="240" w:lineRule="auto"/>
    </w:pPr>
    <w:rPr>
      <w:rFonts w:ascii="Segoe UI" w:hAnsi="Segoe UI" w:cs="Segoe UI"/>
      <w:szCs w:val="16"/>
    </w:rPr>
  </w:style>
  <w:style w:type="character" w:customStyle="1" w:styleId="DocumentMapChar">
    <w:name w:val="Document Map Char"/>
    <w:basedOn w:val="DefaultParagraphFont"/>
    <w:link w:val="DocumentMap"/>
    <w:uiPriority w:val="99"/>
    <w:semiHidden/>
    <w:rsid w:val="00572222"/>
    <w:rPr>
      <w:rFonts w:ascii="Segoe UI" w:hAnsi="Segoe UI" w:cs="Segoe UI"/>
      <w:kern w:val="16"/>
      <w:sz w:val="22"/>
      <w:szCs w:val="16"/>
      <w14:ligatures w14:val="standardContextual"/>
      <w14:numForm w14:val="oldStyle"/>
      <w14:numSpacing w14:val="proportional"/>
      <w14:cntxtAlts/>
    </w:rPr>
  </w:style>
  <w:style w:type="paragraph" w:styleId="E-mailSignature">
    <w:name w:val="E-mail Signature"/>
    <w:basedOn w:val="Normal"/>
    <w:link w:val="E-mailSignatureChar"/>
    <w:uiPriority w:val="99"/>
    <w:semiHidden/>
    <w:unhideWhenUsed/>
    <w:rsid w:val="00572222"/>
    <w:pPr>
      <w:spacing w:after="0" w:line="240" w:lineRule="auto"/>
    </w:pPr>
  </w:style>
  <w:style w:type="character" w:customStyle="1" w:styleId="E-mailSignatureChar">
    <w:name w:val="E-mail Signature Char"/>
    <w:basedOn w:val="DefaultParagraphFont"/>
    <w:link w:val="E-mailSignature"/>
    <w:uiPriority w:val="99"/>
    <w:semiHidden/>
    <w:rsid w:val="00572222"/>
    <w:rPr>
      <w:kern w:val="16"/>
      <w:sz w:val="22"/>
      <w14:ligatures w14:val="standardContextual"/>
      <w14:numForm w14:val="oldStyle"/>
      <w14:numSpacing w14:val="proportional"/>
      <w14:cntxtAlts/>
    </w:rPr>
  </w:style>
  <w:style w:type="character" w:styleId="Emphasis">
    <w:name w:val="Emphasis"/>
    <w:basedOn w:val="DefaultParagraphFont"/>
    <w:uiPriority w:val="20"/>
    <w:semiHidden/>
    <w:qFormat/>
    <w:rsid w:val="00572222"/>
    <w:rPr>
      <w:i/>
      <w:iCs/>
      <w:sz w:val="22"/>
    </w:rPr>
  </w:style>
  <w:style w:type="character" w:styleId="EndnoteReference">
    <w:name w:val="endnote reference"/>
    <w:basedOn w:val="DefaultParagraphFont"/>
    <w:uiPriority w:val="99"/>
    <w:semiHidden/>
    <w:unhideWhenUsed/>
    <w:rsid w:val="00572222"/>
    <w:rPr>
      <w:sz w:val="22"/>
      <w:vertAlign w:val="superscript"/>
    </w:rPr>
  </w:style>
  <w:style w:type="paragraph" w:styleId="EndnoteText">
    <w:name w:val="endnote text"/>
    <w:basedOn w:val="Normal"/>
    <w:link w:val="EndnoteTextChar"/>
    <w:uiPriority w:val="99"/>
    <w:semiHidden/>
    <w:unhideWhenUsed/>
    <w:rsid w:val="00572222"/>
    <w:pPr>
      <w:spacing w:after="0" w:line="240" w:lineRule="auto"/>
    </w:pPr>
  </w:style>
  <w:style w:type="character" w:customStyle="1" w:styleId="EndnoteTextChar">
    <w:name w:val="Endnote Text Char"/>
    <w:basedOn w:val="DefaultParagraphFont"/>
    <w:link w:val="EndnoteText"/>
    <w:uiPriority w:val="99"/>
    <w:semiHidden/>
    <w:rsid w:val="00572222"/>
    <w:rPr>
      <w:kern w:val="16"/>
      <w:sz w:val="22"/>
      <w14:ligatures w14:val="standardContextual"/>
      <w14:numForm w14:val="oldStyle"/>
      <w14:numSpacing w14:val="proportional"/>
      <w14:cntxtAlts/>
    </w:rPr>
  </w:style>
  <w:style w:type="paragraph" w:styleId="EnvelopeAddress">
    <w:name w:val="envelope address"/>
    <w:basedOn w:val="Normal"/>
    <w:uiPriority w:val="99"/>
    <w:semiHidden/>
    <w:unhideWhenUsed/>
    <w:rsid w:val="00572222"/>
    <w:pPr>
      <w:framePr w:w="7920" w:h="1980" w:hRule="exact" w:hSpace="180" w:wrap="auto" w:hAnchor="page" w:xAlign="center" w:yAlign="bottom"/>
      <w:spacing w:after="0" w:line="240" w:lineRule="auto"/>
      <w:ind w:left="2880"/>
    </w:pPr>
    <w:rPr>
      <w:rFonts w:asciiTheme="majorHAnsi" w:eastAsiaTheme="majorEastAsia" w:hAnsiTheme="majorHAnsi" w:cstheme="majorBidi"/>
      <w:sz w:val="24"/>
      <w:szCs w:val="24"/>
    </w:rPr>
  </w:style>
  <w:style w:type="paragraph" w:styleId="EnvelopeReturn">
    <w:name w:val="envelope return"/>
    <w:basedOn w:val="Normal"/>
    <w:uiPriority w:val="99"/>
    <w:semiHidden/>
    <w:unhideWhenUsed/>
    <w:rsid w:val="00572222"/>
    <w:pPr>
      <w:spacing w:after="0" w:line="240" w:lineRule="auto"/>
    </w:pPr>
    <w:rPr>
      <w:rFonts w:asciiTheme="majorHAnsi" w:eastAsiaTheme="majorEastAsia" w:hAnsiTheme="majorHAnsi" w:cstheme="majorBidi"/>
    </w:rPr>
  </w:style>
  <w:style w:type="character" w:styleId="FollowedHyperlink">
    <w:name w:val="FollowedHyperlink"/>
    <w:basedOn w:val="DefaultParagraphFont"/>
    <w:uiPriority w:val="99"/>
    <w:semiHidden/>
    <w:unhideWhenUsed/>
    <w:rsid w:val="000F51EC"/>
    <w:rPr>
      <w:color w:val="B38600" w:themeColor="accent2" w:themeShade="80"/>
      <w:sz w:val="22"/>
      <w:u w:val="single"/>
    </w:rPr>
  </w:style>
  <w:style w:type="character" w:styleId="FootnoteReference">
    <w:name w:val="footnote reference"/>
    <w:basedOn w:val="DefaultParagraphFont"/>
    <w:uiPriority w:val="99"/>
    <w:semiHidden/>
    <w:unhideWhenUsed/>
    <w:rsid w:val="00572222"/>
    <w:rPr>
      <w:sz w:val="22"/>
      <w:vertAlign w:val="superscript"/>
    </w:rPr>
  </w:style>
  <w:style w:type="paragraph" w:styleId="FootnoteText">
    <w:name w:val="footnote text"/>
    <w:basedOn w:val="Normal"/>
    <w:link w:val="FootnoteTextChar"/>
    <w:uiPriority w:val="99"/>
    <w:semiHidden/>
    <w:unhideWhenUsed/>
    <w:rsid w:val="00572222"/>
    <w:pPr>
      <w:spacing w:after="0" w:line="240" w:lineRule="auto"/>
    </w:pPr>
  </w:style>
  <w:style w:type="character" w:customStyle="1" w:styleId="FootnoteTextChar">
    <w:name w:val="Footnote Text Char"/>
    <w:basedOn w:val="DefaultParagraphFont"/>
    <w:link w:val="FootnoteText"/>
    <w:uiPriority w:val="99"/>
    <w:semiHidden/>
    <w:rsid w:val="00572222"/>
    <w:rPr>
      <w:kern w:val="16"/>
      <w:sz w:val="22"/>
      <w14:ligatures w14:val="standardContextual"/>
      <w14:numForm w14:val="oldStyle"/>
      <w14:numSpacing w14:val="proportional"/>
      <w14:cntxtAlts/>
    </w:rPr>
  </w:style>
  <w:style w:type="table" w:styleId="GridTable1Light">
    <w:name w:val="Grid Table 1 Light"/>
    <w:basedOn w:val="TableNormal"/>
    <w:uiPriority w:val="46"/>
    <w:rsid w:val="00572222"/>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572222"/>
    <w:pPr>
      <w:spacing w:after="0" w:line="240" w:lineRule="auto"/>
    </w:pPr>
    <w:tblPr>
      <w:tblStyleRowBandSize w:val="1"/>
      <w:tblStyleColBandSize w:val="1"/>
      <w:tblBorders>
        <w:top w:val="single" w:sz="4" w:space="0" w:color="D68484" w:themeColor="accent1" w:themeTint="66"/>
        <w:left w:val="single" w:sz="4" w:space="0" w:color="D68484" w:themeColor="accent1" w:themeTint="66"/>
        <w:bottom w:val="single" w:sz="4" w:space="0" w:color="D68484" w:themeColor="accent1" w:themeTint="66"/>
        <w:right w:val="single" w:sz="4" w:space="0" w:color="D68484" w:themeColor="accent1" w:themeTint="66"/>
        <w:insideH w:val="single" w:sz="4" w:space="0" w:color="D68484" w:themeColor="accent1" w:themeTint="66"/>
        <w:insideV w:val="single" w:sz="4" w:space="0" w:color="D68484" w:themeColor="accent1" w:themeTint="66"/>
      </w:tblBorders>
    </w:tblPr>
    <w:tblStylePr w:type="firstRow">
      <w:rPr>
        <w:b/>
        <w:bCs/>
      </w:rPr>
      <w:tblPr/>
      <w:tcPr>
        <w:tcBorders>
          <w:bottom w:val="single" w:sz="12" w:space="0" w:color="C14646" w:themeColor="accent1" w:themeTint="99"/>
        </w:tcBorders>
      </w:tcPr>
    </w:tblStylePr>
    <w:tblStylePr w:type="lastRow">
      <w:rPr>
        <w:b/>
        <w:bCs/>
      </w:rPr>
      <w:tblPr/>
      <w:tcPr>
        <w:tcBorders>
          <w:top w:val="double" w:sz="2" w:space="0" w:color="C14646" w:themeColor="accent1" w:themeTint="99"/>
        </w:tcBorders>
      </w:tcPr>
    </w:tblStylePr>
    <w:tblStylePr w:type="firstCol">
      <w:rPr>
        <w:b/>
        <w:bCs/>
      </w:rPr>
    </w:tblStylePr>
    <w:tblStylePr w:type="lastCol">
      <w:rPr>
        <w:b/>
        <w:bCs/>
      </w:rPr>
    </w:tblStylePr>
  </w:style>
  <w:style w:type="table" w:styleId="GridTable1Light-Accent2">
    <w:name w:val="Grid Table 1 Light Accent 2"/>
    <w:basedOn w:val="TableNormal"/>
    <w:uiPriority w:val="46"/>
    <w:rsid w:val="00572222"/>
    <w:pPr>
      <w:spacing w:after="0" w:line="240" w:lineRule="auto"/>
    </w:pPr>
    <w:tblPr>
      <w:tblStyleRowBandSize w:val="1"/>
      <w:tblStyleColBandSize w:val="1"/>
      <w:tblBorders>
        <w:top w:val="single" w:sz="4" w:space="0" w:color="FFEFC1" w:themeColor="accent2" w:themeTint="66"/>
        <w:left w:val="single" w:sz="4" w:space="0" w:color="FFEFC1" w:themeColor="accent2" w:themeTint="66"/>
        <w:bottom w:val="single" w:sz="4" w:space="0" w:color="FFEFC1" w:themeColor="accent2" w:themeTint="66"/>
        <w:right w:val="single" w:sz="4" w:space="0" w:color="FFEFC1" w:themeColor="accent2" w:themeTint="66"/>
        <w:insideH w:val="single" w:sz="4" w:space="0" w:color="FFEFC1" w:themeColor="accent2" w:themeTint="66"/>
        <w:insideV w:val="single" w:sz="4" w:space="0" w:color="FFEFC1" w:themeColor="accent2" w:themeTint="66"/>
      </w:tblBorders>
    </w:tblPr>
    <w:tblStylePr w:type="firstRow">
      <w:rPr>
        <w:b/>
        <w:bCs/>
      </w:rPr>
      <w:tblPr/>
      <w:tcPr>
        <w:tcBorders>
          <w:bottom w:val="single" w:sz="12" w:space="0" w:color="FFE7A3" w:themeColor="accent2" w:themeTint="99"/>
        </w:tcBorders>
      </w:tcPr>
    </w:tblStylePr>
    <w:tblStylePr w:type="lastRow">
      <w:rPr>
        <w:b/>
        <w:bCs/>
      </w:rPr>
      <w:tblPr/>
      <w:tcPr>
        <w:tcBorders>
          <w:top w:val="double" w:sz="2" w:space="0" w:color="FFE7A3" w:themeColor="accent2" w:themeTint="99"/>
        </w:tcBorders>
      </w:tcPr>
    </w:tblStylePr>
    <w:tblStylePr w:type="firstCol">
      <w:rPr>
        <w:b/>
        <w:bCs/>
      </w:rPr>
    </w:tblStylePr>
    <w:tblStylePr w:type="lastCol">
      <w:rPr>
        <w:b/>
        <w:bCs/>
      </w:rPr>
    </w:tblStylePr>
  </w:style>
  <w:style w:type="table" w:styleId="GridTable1Light-Accent3">
    <w:name w:val="Grid Table 1 Light Accent 3"/>
    <w:basedOn w:val="TableNormal"/>
    <w:uiPriority w:val="46"/>
    <w:rsid w:val="00572222"/>
    <w:pPr>
      <w:spacing w:after="0" w:line="240" w:lineRule="auto"/>
    </w:pPr>
    <w:tblPr>
      <w:tblStyleRowBandSize w:val="1"/>
      <w:tblStyleColBandSize w:val="1"/>
      <w:tblBorders>
        <w:top w:val="single" w:sz="4" w:space="0" w:color="CEEBE6" w:themeColor="accent3" w:themeTint="66"/>
        <w:left w:val="single" w:sz="4" w:space="0" w:color="CEEBE6" w:themeColor="accent3" w:themeTint="66"/>
        <w:bottom w:val="single" w:sz="4" w:space="0" w:color="CEEBE6" w:themeColor="accent3" w:themeTint="66"/>
        <w:right w:val="single" w:sz="4" w:space="0" w:color="CEEBE6" w:themeColor="accent3" w:themeTint="66"/>
        <w:insideH w:val="single" w:sz="4" w:space="0" w:color="CEEBE6" w:themeColor="accent3" w:themeTint="66"/>
        <w:insideV w:val="single" w:sz="4" w:space="0" w:color="CEEBE6" w:themeColor="accent3" w:themeTint="66"/>
      </w:tblBorders>
    </w:tblPr>
    <w:tblStylePr w:type="firstRow">
      <w:rPr>
        <w:b/>
        <w:bCs/>
      </w:rPr>
      <w:tblPr/>
      <w:tcPr>
        <w:tcBorders>
          <w:bottom w:val="single" w:sz="12" w:space="0" w:color="B5E1D9" w:themeColor="accent3" w:themeTint="99"/>
        </w:tcBorders>
      </w:tcPr>
    </w:tblStylePr>
    <w:tblStylePr w:type="lastRow">
      <w:rPr>
        <w:b/>
        <w:bCs/>
      </w:rPr>
      <w:tblPr/>
      <w:tcPr>
        <w:tcBorders>
          <w:top w:val="double" w:sz="2" w:space="0" w:color="B5E1D9" w:themeColor="accent3" w:themeTint="99"/>
        </w:tcBorders>
      </w:tcPr>
    </w:tblStylePr>
    <w:tblStylePr w:type="firstCol">
      <w:rPr>
        <w:b/>
        <w:bCs/>
      </w:rPr>
    </w:tblStylePr>
    <w:tblStylePr w:type="lastCol">
      <w:rPr>
        <w:b/>
        <w:bCs/>
      </w:rPr>
    </w:tblStylePr>
  </w:style>
  <w:style w:type="table" w:styleId="GridTable1Light-Accent4">
    <w:name w:val="Grid Table 1 Light Accent 4"/>
    <w:basedOn w:val="TableNormal"/>
    <w:uiPriority w:val="46"/>
    <w:rsid w:val="00572222"/>
    <w:pPr>
      <w:spacing w:after="0" w:line="240" w:lineRule="auto"/>
    </w:pPr>
    <w:tblPr>
      <w:tblStyleRowBandSize w:val="1"/>
      <w:tblStyleColBandSize w:val="1"/>
      <w:tblBorders>
        <w:top w:val="single" w:sz="4" w:space="0" w:color="B2ADAD" w:themeColor="accent4" w:themeTint="66"/>
        <w:left w:val="single" w:sz="4" w:space="0" w:color="B2ADAD" w:themeColor="accent4" w:themeTint="66"/>
        <w:bottom w:val="single" w:sz="4" w:space="0" w:color="B2ADAD" w:themeColor="accent4" w:themeTint="66"/>
        <w:right w:val="single" w:sz="4" w:space="0" w:color="B2ADAD" w:themeColor="accent4" w:themeTint="66"/>
        <w:insideH w:val="single" w:sz="4" w:space="0" w:color="B2ADAD" w:themeColor="accent4" w:themeTint="66"/>
        <w:insideV w:val="single" w:sz="4" w:space="0" w:color="B2ADAD" w:themeColor="accent4" w:themeTint="66"/>
      </w:tblBorders>
    </w:tblPr>
    <w:tblStylePr w:type="firstRow">
      <w:rPr>
        <w:b/>
        <w:bCs/>
      </w:rPr>
      <w:tblPr/>
      <w:tcPr>
        <w:tcBorders>
          <w:bottom w:val="single" w:sz="12" w:space="0" w:color="8B8585" w:themeColor="accent4" w:themeTint="99"/>
        </w:tcBorders>
      </w:tcPr>
    </w:tblStylePr>
    <w:tblStylePr w:type="lastRow">
      <w:rPr>
        <w:b/>
        <w:bCs/>
      </w:rPr>
      <w:tblPr/>
      <w:tcPr>
        <w:tcBorders>
          <w:top w:val="double" w:sz="2" w:space="0" w:color="8B8585" w:themeColor="accent4"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572222"/>
    <w:pPr>
      <w:spacing w:after="0" w:line="240" w:lineRule="auto"/>
    </w:pPr>
    <w:tblPr>
      <w:tblStyleRowBandSize w:val="1"/>
      <w:tblStyleColBandSize w:val="1"/>
      <w:tblBorders>
        <w:top w:val="single" w:sz="4" w:space="0" w:color="FFFFFF" w:themeColor="accent5" w:themeTint="66"/>
        <w:left w:val="single" w:sz="4" w:space="0" w:color="FFFFFF" w:themeColor="accent5" w:themeTint="66"/>
        <w:bottom w:val="single" w:sz="4" w:space="0" w:color="FFFFFF" w:themeColor="accent5" w:themeTint="66"/>
        <w:right w:val="single" w:sz="4" w:space="0" w:color="FFFFFF" w:themeColor="accent5" w:themeTint="66"/>
        <w:insideH w:val="single" w:sz="4" w:space="0" w:color="FFFFFF" w:themeColor="accent5" w:themeTint="66"/>
        <w:insideV w:val="single" w:sz="4" w:space="0" w:color="FFFFFF" w:themeColor="accent5" w:themeTint="66"/>
      </w:tblBorders>
    </w:tblPr>
    <w:tblStylePr w:type="firstRow">
      <w:rPr>
        <w:b/>
        <w:bCs/>
      </w:rPr>
      <w:tblPr/>
      <w:tcPr>
        <w:tcBorders>
          <w:bottom w:val="single" w:sz="12" w:space="0" w:color="FFFFFF" w:themeColor="accent5" w:themeTint="99"/>
        </w:tcBorders>
      </w:tcPr>
    </w:tblStylePr>
    <w:tblStylePr w:type="lastRow">
      <w:rPr>
        <w:b/>
        <w:bCs/>
      </w:rPr>
      <w:tblPr/>
      <w:tcPr>
        <w:tcBorders>
          <w:top w:val="double" w:sz="2" w:space="0" w:color="FFFFFF" w:themeColor="accent5" w:themeTint="99"/>
        </w:tcBorders>
      </w:tcPr>
    </w:tblStylePr>
    <w:tblStylePr w:type="firstCol">
      <w:rPr>
        <w:b/>
        <w:bCs/>
      </w:rPr>
    </w:tblStylePr>
    <w:tblStylePr w:type="lastCol">
      <w:rPr>
        <w:b/>
        <w:bCs/>
      </w:rPr>
    </w:tblStylePr>
  </w:style>
  <w:style w:type="table" w:styleId="GridTable1Light-Accent6">
    <w:name w:val="Grid Table 1 Light Accent 6"/>
    <w:basedOn w:val="TableNormal"/>
    <w:uiPriority w:val="46"/>
    <w:rsid w:val="00572222"/>
    <w:pPr>
      <w:spacing w:after="0" w:line="240" w:lineRule="auto"/>
    </w:pPr>
    <w:tblPr>
      <w:tblStyleRowBandSize w:val="1"/>
      <w:tblStyleColBandSize w:val="1"/>
      <w:tblBorders>
        <w:top w:val="single" w:sz="4" w:space="0" w:color="FFFFFF" w:themeColor="accent6" w:themeTint="66"/>
        <w:left w:val="single" w:sz="4" w:space="0" w:color="FFFFFF" w:themeColor="accent6" w:themeTint="66"/>
        <w:bottom w:val="single" w:sz="4" w:space="0" w:color="FFFFFF" w:themeColor="accent6" w:themeTint="66"/>
        <w:right w:val="single" w:sz="4" w:space="0" w:color="FFFFFF" w:themeColor="accent6" w:themeTint="66"/>
        <w:insideH w:val="single" w:sz="4" w:space="0" w:color="FFFFFF" w:themeColor="accent6" w:themeTint="66"/>
        <w:insideV w:val="single" w:sz="4" w:space="0" w:color="FFFFFF" w:themeColor="accent6" w:themeTint="66"/>
      </w:tblBorders>
    </w:tblPr>
    <w:tblStylePr w:type="firstRow">
      <w:rPr>
        <w:b/>
        <w:bCs/>
      </w:rPr>
      <w:tblPr/>
      <w:tcPr>
        <w:tcBorders>
          <w:bottom w:val="single" w:sz="12" w:space="0" w:color="FFFFFF" w:themeColor="accent6" w:themeTint="99"/>
        </w:tcBorders>
      </w:tcPr>
    </w:tblStylePr>
    <w:tblStylePr w:type="lastRow">
      <w:rPr>
        <w:b/>
        <w:bCs/>
      </w:rPr>
      <w:tblPr/>
      <w:tcPr>
        <w:tcBorders>
          <w:top w:val="double" w:sz="2" w:space="0" w:color="FFFFFF" w:themeColor="accent6" w:themeTint="99"/>
        </w:tcBorders>
      </w:tcPr>
    </w:tblStylePr>
    <w:tblStylePr w:type="firstCol">
      <w:rPr>
        <w:b/>
        <w:bCs/>
      </w:rPr>
    </w:tblStylePr>
    <w:tblStylePr w:type="lastCol">
      <w:rPr>
        <w:b/>
        <w:bCs/>
      </w:rPr>
    </w:tblStylePr>
  </w:style>
  <w:style w:type="table" w:styleId="GridTable2">
    <w:name w:val="Grid Table 2"/>
    <w:basedOn w:val="TableNormal"/>
    <w:uiPriority w:val="47"/>
    <w:rsid w:val="00572222"/>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2-Accent1">
    <w:name w:val="Grid Table 2 Accent 1"/>
    <w:basedOn w:val="TableNormal"/>
    <w:uiPriority w:val="47"/>
    <w:rsid w:val="00572222"/>
    <w:pPr>
      <w:spacing w:after="0" w:line="240" w:lineRule="auto"/>
    </w:pPr>
    <w:tblPr>
      <w:tblStyleRowBandSize w:val="1"/>
      <w:tblStyleColBandSize w:val="1"/>
      <w:tblBorders>
        <w:top w:val="single" w:sz="2" w:space="0" w:color="C14646" w:themeColor="accent1" w:themeTint="99"/>
        <w:bottom w:val="single" w:sz="2" w:space="0" w:color="C14646" w:themeColor="accent1" w:themeTint="99"/>
        <w:insideH w:val="single" w:sz="2" w:space="0" w:color="C14646" w:themeColor="accent1" w:themeTint="99"/>
        <w:insideV w:val="single" w:sz="2" w:space="0" w:color="C14646" w:themeColor="accent1" w:themeTint="99"/>
      </w:tblBorders>
    </w:tblPr>
    <w:tblStylePr w:type="firstRow">
      <w:rPr>
        <w:b/>
        <w:bCs/>
      </w:rPr>
      <w:tblPr/>
      <w:tcPr>
        <w:tcBorders>
          <w:top w:val="nil"/>
          <w:bottom w:val="single" w:sz="12" w:space="0" w:color="C14646" w:themeColor="accent1" w:themeTint="99"/>
          <w:insideH w:val="nil"/>
          <w:insideV w:val="nil"/>
        </w:tcBorders>
        <w:shd w:val="clear" w:color="auto" w:fill="FFFFFF" w:themeFill="background1"/>
      </w:tcPr>
    </w:tblStylePr>
    <w:tblStylePr w:type="lastRow">
      <w:rPr>
        <w:b/>
        <w:bCs/>
      </w:rPr>
      <w:tblPr/>
      <w:tcPr>
        <w:tcBorders>
          <w:top w:val="double" w:sz="2" w:space="0" w:color="C14646"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AC1C1" w:themeFill="accent1" w:themeFillTint="33"/>
      </w:tcPr>
    </w:tblStylePr>
    <w:tblStylePr w:type="band1Horz">
      <w:tblPr/>
      <w:tcPr>
        <w:shd w:val="clear" w:color="auto" w:fill="EAC1C1" w:themeFill="accent1" w:themeFillTint="33"/>
      </w:tcPr>
    </w:tblStylePr>
  </w:style>
  <w:style w:type="table" w:styleId="GridTable2-Accent2">
    <w:name w:val="Grid Table 2 Accent 2"/>
    <w:basedOn w:val="TableNormal"/>
    <w:uiPriority w:val="47"/>
    <w:rsid w:val="00572222"/>
    <w:pPr>
      <w:spacing w:after="0" w:line="240" w:lineRule="auto"/>
    </w:pPr>
    <w:tblPr>
      <w:tblStyleRowBandSize w:val="1"/>
      <w:tblStyleColBandSize w:val="1"/>
      <w:tblBorders>
        <w:top w:val="single" w:sz="2" w:space="0" w:color="FFE7A3" w:themeColor="accent2" w:themeTint="99"/>
        <w:bottom w:val="single" w:sz="2" w:space="0" w:color="FFE7A3" w:themeColor="accent2" w:themeTint="99"/>
        <w:insideH w:val="single" w:sz="2" w:space="0" w:color="FFE7A3" w:themeColor="accent2" w:themeTint="99"/>
        <w:insideV w:val="single" w:sz="2" w:space="0" w:color="FFE7A3" w:themeColor="accent2" w:themeTint="99"/>
      </w:tblBorders>
    </w:tblPr>
    <w:tblStylePr w:type="firstRow">
      <w:rPr>
        <w:b/>
        <w:bCs/>
      </w:rPr>
      <w:tblPr/>
      <w:tcPr>
        <w:tcBorders>
          <w:top w:val="nil"/>
          <w:bottom w:val="single" w:sz="12" w:space="0" w:color="FFE7A3" w:themeColor="accent2" w:themeTint="99"/>
          <w:insideH w:val="nil"/>
          <w:insideV w:val="nil"/>
        </w:tcBorders>
        <w:shd w:val="clear" w:color="auto" w:fill="FFFFFF" w:themeFill="background1"/>
      </w:tcPr>
    </w:tblStylePr>
    <w:tblStylePr w:type="lastRow">
      <w:rPr>
        <w:b/>
        <w:bCs/>
      </w:rPr>
      <w:tblPr/>
      <w:tcPr>
        <w:tcBorders>
          <w:top w:val="double" w:sz="2" w:space="0" w:color="FFE7A3"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F7E0" w:themeFill="accent2" w:themeFillTint="33"/>
      </w:tcPr>
    </w:tblStylePr>
    <w:tblStylePr w:type="band1Horz">
      <w:tblPr/>
      <w:tcPr>
        <w:shd w:val="clear" w:color="auto" w:fill="FFF7E0" w:themeFill="accent2" w:themeFillTint="33"/>
      </w:tcPr>
    </w:tblStylePr>
  </w:style>
  <w:style w:type="table" w:styleId="GridTable2-Accent3">
    <w:name w:val="Grid Table 2 Accent 3"/>
    <w:basedOn w:val="TableNormal"/>
    <w:uiPriority w:val="47"/>
    <w:rsid w:val="00572222"/>
    <w:pPr>
      <w:spacing w:after="0" w:line="240" w:lineRule="auto"/>
    </w:pPr>
    <w:tblPr>
      <w:tblStyleRowBandSize w:val="1"/>
      <w:tblStyleColBandSize w:val="1"/>
      <w:tblBorders>
        <w:top w:val="single" w:sz="2" w:space="0" w:color="B5E1D9" w:themeColor="accent3" w:themeTint="99"/>
        <w:bottom w:val="single" w:sz="2" w:space="0" w:color="B5E1D9" w:themeColor="accent3" w:themeTint="99"/>
        <w:insideH w:val="single" w:sz="2" w:space="0" w:color="B5E1D9" w:themeColor="accent3" w:themeTint="99"/>
        <w:insideV w:val="single" w:sz="2" w:space="0" w:color="B5E1D9" w:themeColor="accent3" w:themeTint="99"/>
      </w:tblBorders>
    </w:tblPr>
    <w:tblStylePr w:type="firstRow">
      <w:rPr>
        <w:b/>
        <w:bCs/>
      </w:rPr>
      <w:tblPr/>
      <w:tcPr>
        <w:tcBorders>
          <w:top w:val="nil"/>
          <w:bottom w:val="single" w:sz="12" w:space="0" w:color="B5E1D9" w:themeColor="accent3" w:themeTint="99"/>
          <w:insideH w:val="nil"/>
          <w:insideV w:val="nil"/>
        </w:tcBorders>
        <w:shd w:val="clear" w:color="auto" w:fill="FFFFFF" w:themeFill="background1"/>
      </w:tcPr>
    </w:tblStylePr>
    <w:tblStylePr w:type="lastRow">
      <w:rPr>
        <w:b/>
        <w:bCs/>
      </w:rPr>
      <w:tblPr/>
      <w:tcPr>
        <w:tcBorders>
          <w:top w:val="double" w:sz="2" w:space="0" w:color="B5E1D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6F5F2" w:themeFill="accent3" w:themeFillTint="33"/>
      </w:tcPr>
    </w:tblStylePr>
    <w:tblStylePr w:type="band1Horz">
      <w:tblPr/>
      <w:tcPr>
        <w:shd w:val="clear" w:color="auto" w:fill="E6F5F2" w:themeFill="accent3" w:themeFillTint="33"/>
      </w:tcPr>
    </w:tblStylePr>
  </w:style>
  <w:style w:type="table" w:styleId="GridTable2-Accent4">
    <w:name w:val="Grid Table 2 Accent 4"/>
    <w:basedOn w:val="TableNormal"/>
    <w:uiPriority w:val="47"/>
    <w:rsid w:val="00572222"/>
    <w:pPr>
      <w:spacing w:after="0" w:line="240" w:lineRule="auto"/>
    </w:pPr>
    <w:tblPr>
      <w:tblStyleRowBandSize w:val="1"/>
      <w:tblStyleColBandSize w:val="1"/>
      <w:tblBorders>
        <w:top w:val="single" w:sz="2" w:space="0" w:color="8B8585" w:themeColor="accent4" w:themeTint="99"/>
        <w:bottom w:val="single" w:sz="2" w:space="0" w:color="8B8585" w:themeColor="accent4" w:themeTint="99"/>
        <w:insideH w:val="single" w:sz="2" w:space="0" w:color="8B8585" w:themeColor="accent4" w:themeTint="99"/>
        <w:insideV w:val="single" w:sz="2" w:space="0" w:color="8B8585" w:themeColor="accent4" w:themeTint="99"/>
      </w:tblBorders>
    </w:tblPr>
    <w:tblStylePr w:type="firstRow">
      <w:rPr>
        <w:b/>
        <w:bCs/>
      </w:rPr>
      <w:tblPr/>
      <w:tcPr>
        <w:tcBorders>
          <w:top w:val="nil"/>
          <w:bottom w:val="single" w:sz="12" w:space="0" w:color="8B8585" w:themeColor="accent4" w:themeTint="99"/>
          <w:insideH w:val="nil"/>
          <w:insideV w:val="nil"/>
        </w:tcBorders>
        <w:shd w:val="clear" w:color="auto" w:fill="FFFFFF" w:themeFill="background1"/>
      </w:tcPr>
    </w:tblStylePr>
    <w:tblStylePr w:type="lastRow">
      <w:rPr>
        <w:b/>
        <w:bCs/>
      </w:rPr>
      <w:tblPr/>
      <w:tcPr>
        <w:tcBorders>
          <w:top w:val="double" w:sz="2" w:space="0" w:color="8B8585"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8D6D6" w:themeFill="accent4" w:themeFillTint="33"/>
      </w:tcPr>
    </w:tblStylePr>
    <w:tblStylePr w:type="band1Horz">
      <w:tblPr/>
      <w:tcPr>
        <w:shd w:val="clear" w:color="auto" w:fill="D8D6D6" w:themeFill="accent4" w:themeFillTint="33"/>
      </w:tcPr>
    </w:tblStylePr>
  </w:style>
  <w:style w:type="table" w:styleId="GridTable2-Accent5">
    <w:name w:val="Grid Table 2 Accent 5"/>
    <w:basedOn w:val="TableNormal"/>
    <w:uiPriority w:val="47"/>
    <w:rsid w:val="00572222"/>
    <w:pPr>
      <w:spacing w:after="0" w:line="240" w:lineRule="auto"/>
    </w:pPr>
    <w:tblPr>
      <w:tblStyleRowBandSize w:val="1"/>
      <w:tblStyleColBandSize w:val="1"/>
      <w:tblBorders>
        <w:top w:val="single" w:sz="2" w:space="0" w:color="FFFFFF" w:themeColor="accent5" w:themeTint="99"/>
        <w:bottom w:val="single" w:sz="2" w:space="0" w:color="FFFFFF" w:themeColor="accent5" w:themeTint="99"/>
        <w:insideH w:val="single" w:sz="2" w:space="0" w:color="FFFFFF" w:themeColor="accent5" w:themeTint="99"/>
        <w:insideV w:val="single" w:sz="2" w:space="0" w:color="FFFFFF" w:themeColor="accent5" w:themeTint="99"/>
      </w:tblBorders>
    </w:tblPr>
    <w:tblStylePr w:type="firstRow">
      <w:rPr>
        <w:b/>
        <w:bCs/>
      </w:rPr>
      <w:tblPr/>
      <w:tcPr>
        <w:tcBorders>
          <w:top w:val="nil"/>
          <w:bottom w:val="single" w:sz="12" w:space="0" w:color="FFFFFF" w:themeColor="accent5" w:themeTint="99"/>
          <w:insideH w:val="nil"/>
          <w:insideV w:val="nil"/>
        </w:tcBorders>
        <w:shd w:val="clear" w:color="auto" w:fill="FFFFFF" w:themeFill="background1"/>
      </w:tcPr>
    </w:tblStylePr>
    <w:tblStylePr w:type="lastRow">
      <w:rPr>
        <w:b/>
        <w:bCs/>
      </w:rPr>
      <w:tblPr/>
      <w:tcPr>
        <w:tcBorders>
          <w:top w:val="double" w:sz="2" w:space="0" w:color="FFFFFF"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FFFF" w:themeFill="accent5" w:themeFillTint="33"/>
      </w:tcPr>
    </w:tblStylePr>
    <w:tblStylePr w:type="band1Horz">
      <w:tblPr/>
      <w:tcPr>
        <w:shd w:val="clear" w:color="auto" w:fill="FFFFFF" w:themeFill="accent5" w:themeFillTint="33"/>
      </w:tcPr>
    </w:tblStylePr>
  </w:style>
  <w:style w:type="table" w:styleId="GridTable2-Accent6">
    <w:name w:val="Grid Table 2 Accent 6"/>
    <w:basedOn w:val="TableNormal"/>
    <w:uiPriority w:val="47"/>
    <w:rsid w:val="00572222"/>
    <w:pPr>
      <w:spacing w:after="0" w:line="240" w:lineRule="auto"/>
    </w:pPr>
    <w:tblPr>
      <w:tblStyleRowBandSize w:val="1"/>
      <w:tblStyleColBandSize w:val="1"/>
      <w:tblBorders>
        <w:top w:val="single" w:sz="2" w:space="0" w:color="FFFFFF" w:themeColor="accent6" w:themeTint="99"/>
        <w:bottom w:val="single" w:sz="2" w:space="0" w:color="FFFFFF" w:themeColor="accent6" w:themeTint="99"/>
        <w:insideH w:val="single" w:sz="2" w:space="0" w:color="FFFFFF" w:themeColor="accent6" w:themeTint="99"/>
        <w:insideV w:val="single" w:sz="2" w:space="0" w:color="FFFFFF" w:themeColor="accent6" w:themeTint="99"/>
      </w:tblBorders>
    </w:tblPr>
    <w:tblStylePr w:type="firstRow">
      <w:rPr>
        <w:b/>
        <w:bCs/>
      </w:rPr>
      <w:tblPr/>
      <w:tcPr>
        <w:tcBorders>
          <w:top w:val="nil"/>
          <w:bottom w:val="single" w:sz="12" w:space="0" w:color="FFFFFF" w:themeColor="accent6" w:themeTint="99"/>
          <w:insideH w:val="nil"/>
          <w:insideV w:val="nil"/>
        </w:tcBorders>
        <w:shd w:val="clear" w:color="auto" w:fill="FFFFFF" w:themeFill="background1"/>
      </w:tcPr>
    </w:tblStylePr>
    <w:tblStylePr w:type="lastRow">
      <w:rPr>
        <w:b/>
        <w:bCs/>
      </w:rPr>
      <w:tblPr/>
      <w:tcPr>
        <w:tcBorders>
          <w:top w:val="double" w:sz="2" w:space="0" w:color="FFFFFF"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FFFF" w:themeFill="accent6" w:themeFillTint="33"/>
      </w:tcPr>
    </w:tblStylePr>
    <w:tblStylePr w:type="band1Horz">
      <w:tblPr/>
      <w:tcPr>
        <w:shd w:val="clear" w:color="auto" w:fill="FFFFFF" w:themeFill="accent6" w:themeFillTint="33"/>
      </w:tcPr>
    </w:tblStylePr>
  </w:style>
  <w:style w:type="table" w:styleId="GridTable3">
    <w:name w:val="Grid Table 3"/>
    <w:basedOn w:val="TableNormal"/>
    <w:uiPriority w:val="48"/>
    <w:rsid w:val="00572222"/>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3-Accent1">
    <w:name w:val="Grid Table 3 Accent 1"/>
    <w:basedOn w:val="TableNormal"/>
    <w:uiPriority w:val="48"/>
    <w:rsid w:val="00572222"/>
    <w:pPr>
      <w:spacing w:after="0" w:line="240" w:lineRule="auto"/>
    </w:pPr>
    <w:tblPr>
      <w:tblStyleRowBandSize w:val="1"/>
      <w:tblStyleColBandSize w:val="1"/>
      <w:tblBorders>
        <w:top w:val="single" w:sz="4" w:space="0" w:color="C14646" w:themeColor="accent1" w:themeTint="99"/>
        <w:left w:val="single" w:sz="4" w:space="0" w:color="C14646" w:themeColor="accent1" w:themeTint="99"/>
        <w:bottom w:val="single" w:sz="4" w:space="0" w:color="C14646" w:themeColor="accent1" w:themeTint="99"/>
        <w:right w:val="single" w:sz="4" w:space="0" w:color="C14646" w:themeColor="accent1" w:themeTint="99"/>
        <w:insideH w:val="single" w:sz="4" w:space="0" w:color="C14646" w:themeColor="accent1" w:themeTint="99"/>
        <w:insideV w:val="single" w:sz="4" w:space="0" w:color="C14646"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AC1C1" w:themeFill="accent1" w:themeFillTint="33"/>
      </w:tcPr>
    </w:tblStylePr>
    <w:tblStylePr w:type="band1Horz">
      <w:tblPr/>
      <w:tcPr>
        <w:shd w:val="clear" w:color="auto" w:fill="EAC1C1" w:themeFill="accent1" w:themeFillTint="33"/>
      </w:tcPr>
    </w:tblStylePr>
    <w:tblStylePr w:type="neCell">
      <w:tblPr/>
      <w:tcPr>
        <w:tcBorders>
          <w:bottom w:val="single" w:sz="4" w:space="0" w:color="C14646" w:themeColor="accent1" w:themeTint="99"/>
        </w:tcBorders>
      </w:tcPr>
    </w:tblStylePr>
    <w:tblStylePr w:type="nwCell">
      <w:tblPr/>
      <w:tcPr>
        <w:tcBorders>
          <w:bottom w:val="single" w:sz="4" w:space="0" w:color="C14646" w:themeColor="accent1" w:themeTint="99"/>
        </w:tcBorders>
      </w:tcPr>
    </w:tblStylePr>
    <w:tblStylePr w:type="seCell">
      <w:tblPr/>
      <w:tcPr>
        <w:tcBorders>
          <w:top w:val="single" w:sz="4" w:space="0" w:color="C14646" w:themeColor="accent1" w:themeTint="99"/>
        </w:tcBorders>
      </w:tcPr>
    </w:tblStylePr>
    <w:tblStylePr w:type="swCell">
      <w:tblPr/>
      <w:tcPr>
        <w:tcBorders>
          <w:top w:val="single" w:sz="4" w:space="0" w:color="C14646" w:themeColor="accent1" w:themeTint="99"/>
        </w:tcBorders>
      </w:tcPr>
    </w:tblStylePr>
  </w:style>
  <w:style w:type="table" w:styleId="GridTable3-Accent2">
    <w:name w:val="Grid Table 3 Accent 2"/>
    <w:basedOn w:val="TableNormal"/>
    <w:uiPriority w:val="48"/>
    <w:rsid w:val="00572222"/>
    <w:pPr>
      <w:spacing w:after="0" w:line="240" w:lineRule="auto"/>
    </w:pPr>
    <w:tblPr>
      <w:tblStyleRowBandSize w:val="1"/>
      <w:tblStyleColBandSize w:val="1"/>
      <w:tblBorders>
        <w:top w:val="single" w:sz="4" w:space="0" w:color="FFE7A3" w:themeColor="accent2" w:themeTint="99"/>
        <w:left w:val="single" w:sz="4" w:space="0" w:color="FFE7A3" w:themeColor="accent2" w:themeTint="99"/>
        <w:bottom w:val="single" w:sz="4" w:space="0" w:color="FFE7A3" w:themeColor="accent2" w:themeTint="99"/>
        <w:right w:val="single" w:sz="4" w:space="0" w:color="FFE7A3" w:themeColor="accent2" w:themeTint="99"/>
        <w:insideH w:val="single" w:sz="4" w:space="0" w:color="FFE7A3" w:themeColor="accent2" w:themeTint="99"/>
        <w:insideV w:val="single" w:sz="4" w:space="0" w:color="FFE7A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7E0" w:themeFill="accent2" w:themeFillTint="33"/>
      </w:tcPr>
    </w:tblStylePr>
    <w:tblStylePr w:type="band1Horz">
      <w:tblPr/>
      <w:tcPr>
        <w:shd w:val="clear" w:color="auto" w:fill="FFF7E0" w:themeFill="accent2" w:themeFillTint="33"/>
      </w:tcPr>
    </w:tblStylePr>
    <w:tblStylePr w:type="neCell">
      <w:tblPr/>
      <w:tcPr>
        <w:tcBorders>
          <w:bottom w:val="single" w:sz="4" w:space="0" w:color="FFE7A3" w:themeColor="accent2" w:themeTint="99"/>
        </w:tcBorders>
      </w:tcPr>
    </w:tblStylePr>
    <w:tblStylePr w:type="nwCell">
      <w:tblPr/>
      <w:tcPr>
        <w:tcBorders>
          <w:bottom w:val="single" w:sz="4" w:space="0" w:color="FFE7A3" w:themeColor="accent2" w:themeTint="99"/>
        </w:tcBorders>
      </w:tcPr>
    </w:tblStylePr>
    <w:tblStylePr w:type="seCell">
      <w:tblPr/>
      <w:tcPr>
        <w:tcBorders>
          <w:top w:val="single" w:sz="4" w:space="0" w:color="FFE7A3" w:themeColor="accent2" w:themeTint="99"/>
        </w:tcBorders>
      </w:tcPr>
    </w:tblStylePr>
    <w:tblStylePr w:type="swCell">
      <w:tblPr/>
      <w:tcPr>
        <w:tcBorders>
          <w:top w:val="single" w:sz="4" w:space="0" w:color="FFE7A3" w:themeColor="accent2" w:themeTint="99"/>
        </w:tcBorders>
      </w:tcPr>
    </w:tblStylePr>
  </w:style>
  <w:style w:type="table" w:styleId="GridTable3-Accent3">
    <w:name w:val="Grid Table 3 Accent 3"/>
    <w:basedOn w:val="TableNormal"/>
    <w:uiPriority w:val="48"/>
    <w:rsid w:val="00572222"/>
    <w:pPr>
      <w:spacing w:after="0" w:line="240" w:lineRule="auto"/>
    </w:pPr>
    <w:tblPr>
      <w:tblStyleRowBandSize w:val="1"/>
      <w:tblStyleColBandSize w:val="1"/>
      <w:tblBorders>
        <w:top w:val="single" w:sz="4" w:space="0" w:color="B5E1D9" w:themeColor="accent3" w:themeTint="99"/>
        <w:left w:val="single" w:sz="4" w:space="0" w:color="B5E1D9" w:themeColor="accent3" w:themeTint="99"/>
        <w:bottom w:val="single" w:sz="4" w:space="0" w:color="B5E1D9" w:themeColor="accent3" w:themeTint="99"/>
        <w:right w:val="single" w:sz="4" w:space="0" w:color="B5E1D9" w:themeColor="accent3" w:themeTint="99"/>
        <w:insideH w:val="single" w:sz="4" w:space="0" w:color="B5E1D9" w:themeColor="accent3" w:themeTint="99"/>
        <w:insideV w:val="single" w:sz="4" w:space="0" w:color="B5E1D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6F5F2" w:themeFill="accent3" w:themeFillTint="33"/>
      </w:tcPr>
    </w:tblStylePr>
    <w:tblStylePr w:type="band1Horz">
      <w:tblPr/>
      <w:tcPr>
        <w:shd w:val="clear" w:color="auto" w:fill="E6F5F2" w:themeFill="accent3" w:themeFillTint="33"/>
      </w:tcPr>
    </w:tblStylePr>
    <w:tblStylePr w:type="neCell">
      <w:tblPr/>
      <w:tcPr>
        <w:tcBorders>
          <w:bottom w:val="single" w:sz="4" w:space="0" w:color="B5E1D9" w:themeColor="accent3" w:themeTint="99"/>
        </w:tcBorders>
      </w:tcPr>
    </w:tblStylePr>
    <w:tblStylePr w:type="nwCell">
      <w:tblPr/>
      <w:tcPr>
        <w:tcBorders>
          <w:bottom w:val="single" w:sz="4" w:space="0" w:color="B5E1D9" w:themeColor="accent3" w:themeTint="99"/>
        </w:tcBorders>
      </w:tcPr>
    </w:tblStylePr>
    <w:tblStylePr w:type="seCell">
      <w:tblPr/>
      <w:tcPr>
        <w:tcBorders>
          <w:top w:val="single" w:sz="4" w:space="0" w:color="B5E1D9" w:themeColor="accent3" w:themeTint="99"/>
        </w:tcBorders>
      </w:tcPr>
    </w:tblStylePr>
    <w:tblStylePr w:type="swCell">
      <w:tblPr/>
      <w:tcPr>
        <w:tcBorders>
          <w:top w:val="single" w:sz="4" w:space="0" w:color="B5E1D9" w:themeColor="accent3" w:themeTint="99"/>
        </w:tcBorders>
      </w:tcPr>
    </w:tblStylePr>
  </w:style>
  <w:style w:type="table" w:styleId="GridTable3-Accent4">
    <w:name w:val="Grid Table 3 Accent 4"/>
    <w:basedOn w:val="TableNormal"/>
    <w:uiPriority w:val="48"/>
    <w:rsid w:val="00572222"/>
    <w:pPr>
      <w:spacing w:after="0" w:line="240" w:lineRule="auto"/>
    </w:pPr>
    <w:tblPr>
      <w:tblStyleRowBandSize w:val="1"/>
      <w:tblStyleColBandSize w:val="1"/>
      <w:tblBorders>
        <w:top w:val="single" w:sz="4" w:space="0" w:color="8B8585" w:themeColor="accent4" w:themeTint="99"/>
        <w:left w:val="single" w:sz="4" w:space="0" w:color="8B8585" w:themeColor="accent4" w:themeTint="99"/>
        <w:bottom w:val="single" w:sz="4" w:space="0" w:color="8B8585" w:themeColor="accent4" w:themeTint="99"/>
        <w:right w:val="single" w:sz="4" w:space="0" w:color="8B8585" w:themeColor="accent4" w:themeTint="99"/>
        <w:insideH w:val="single" w:sz="4" w:space="0" w:color="8B8585" w:themeColor="accent4" w:themeTint="99"/>
        <w:insideV w:val="single" w:sz="4" w:space="0" w:color="8B8585"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8D6D6" w:themeFill="accent4" w:themeFillTint="33"/>
      </w:tcPr>
    </w:tblStylePr>
    <w:tblStylePr w:type="band1Horz">
      <w:tblPr/>
      <w:tcPr>
        <w:shd w:val="clear" w:color="auto" w:fill="D8D6D6" w:themeFill="accent4" w:themeFillTint="33"/>
      </w:tcPr>
    </w:tblStylePr>
    <w:tblStylePr w:type="neCell">
      <w:tblPr/>
      <w:tcPr>
        <w:tcBorders>
          <w:bottom w:val="single" w:sz="4" w:space="0" w:color="8B8585" w:themeColor="accent4" w:themeTint="99"/>
        </w:tcBorders>
      </w:tcPr>
    </w:tblStylePr>
    <w:tblStylePr w:type="nwCell">
      <w:tblPr/>
      <w:tcPr>
        <w:tcBorders>
          <w:bottom w:val="single" w:sz="4" w:space="0" w:color="8B8585" w:themeColor="accent4" w:themeTint="99"/>
        </w:tcBorders>
      </w:tcPr>
    </w:tblStylePr>
    <w:tblStylePr w:type="seCell">
      <w:tblPr/>
      <w:tcPr>
        <w:tcBorders>
          <w:top w:val="single" w:sz="4" w:space="0" w:color="8B8585" w:themeColor="accent4" w:themeTint="99"/>
        </w:tcBorders>
      </w:tcPr>
    </w:tblStylePr>
    <w:tblStylePr w:type="swCell">
      <w:tblPr/>
      <w:tcPr>
        <w:tcBorders>
          <w:top w:val="single" w:sz="4" w:space="0" w:color="8B8585" w:themeColor="accent4" w:themeTint="99"/>
        </w:tcBorders>
      </w:tcPr>
    </w:tblStylePr>
  </w:style>
  <w:style w:type="table" w:styleId="GridTable3-Accent5">
    <w:name w:val="Grid Table 3 Accent 5"/>
    <w:basedOn w:val="TableNormal"/>
    <w:uiPriority w:val="48"/>
    <w:rsid w:val="00572222"/>
    <w:pPr>
      <w:spacing w:after="0" w:line="240" w:lineRule="auto"/>
    </w:pPr>
    <w:tblPr>
      <w:tblStyleRowBandSize w:val="1"/>
      <w:tblStyleColBandSize w:val="1"/>
      <w:tblBorders>
        <w:top w:val="single" w:sz="4" w:space="0" w:color="FFFFFF" w:themeColor="accent5" w:themeTint="99"/>
        <w:left w:val="single" w:sz="4" w:space="0" w:color="FFFFFF" w:themeColor="accent5" w:themeTint="99"/>
        <w:bottom w:val="single" w:sz="4" w:space="0" w:color="FFFFFF" w:themeColor="accent5" w:themeTint="99"/>
        <w:right w:val="single" w:sz="4" w:space="0" w:color="FFFFFF" w:themeColor="accent5" w:themeTint="99"/>
        <w:insideH w:val="single" w:sz="4" w:space="0" w:color="FFFFFF" w:themeColor="accent5" w:themeTint="99"/>
        <w:insideV w:val="single" w:sz="4" w:space="0" w:color="FFFFFF"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FFF" w:themeFill="accent5" w:themeFillTint="33"/>
      </w:tcPr>
    </w:tblStylePr>
    <w:tblStylePr w:type="band1Horz">
      <w:tblPr/>
      <w:tcPr>
        <w:shd w:val="clear" w:color="auto" w:fill="FFFFFF" w:themeFill="accent5" w:themeFillTint="33"/>
      </w:tcPr>
    </w:tblStylePr>
    <w:tblStylePr w:type="neCell">
      <w:tblPr/>
      <w:tcPr>
        <w:tcBorders>
          <w:bottom w:val="single" w:sz="4" w:space="0" w:color="FFFFFF" w:themeColor="accent5" w:themeTint="99"/>
        </w:tcBorders>
      </w:tcPr>
    </w:tblStylePr>
    <w:tblStylePr w:type="nwCell">
      <w:tblPr/>
      <w:tcPr>
        <w:tcBorders>
          <w:bottom w:val="single" w:sz="4" w:space="0" w:color="FFFFFF" w:themeColor="accent5" w:themeTint="99"/>
        </w:tcBorders>
      </w:tcPr>
    </w:tblStylePr>
    <w:tblStylePr w:type="seCell">
      <w:tblPr/>
      <w:tcPr>
        <w:tcBorders>
          <w:top w:val="single" w:sz="4" w:space="0" w:color="FFFFFF" w:themeColor="accent5" w:themeTint="99"/>
        </w:tcBorders>
      </w:tcPr>
    </w:tblStylePr>
    <w:tblStylePr w:type="swCell">
      <w:tblPr/>
      <w:tcPr>
        <w:tcBorders>
          <w:top w:val="single" w:sz="4" w:space="0" w:color="FFFFFF" w:themeColor="accent5" w:themeTint="99"/>
        </w:tcBorders>
      </w:tcPr>
    </w:tblStylePr>
  </w:style>
  <w:style w:type="table" w:styleId="GridTable3-Accent6">
    <w:name w:val="Grid Table 3 Accent 6"/>
    <w:basedOn w:val="TableNormal"/>
    <w:uiPriority w:val="48"/>
    <w:rsid w:val="00572222"/>
    <w:pPr>
      <w:spacing w:after="0" w:line="240" w:lineRule="auto"/>
    </w:pPr>
    <w:tblPr>
      <w:tblStyleRowBandSize w:val="1"/>
      <w:tblStyleColBandSize w:val="1"/>
      <w:tblBorders>
        <w:top w:val="single" w:sz="4" w:space="0" w:color="FFFFFF" w:themeColor="accent6" w:themeTint="99"/>
        <w:left w:val="single" w:sz="4" w:space="0" w:color="FFFFFF" w:themeColor="accent6" w:themeTint="99"/>
        <w:bottom w:val="single" w:sz="4" w:space="0" w:color="FFFFFF" w:themeColor="accent6" w:themeTint="99"/>
        <w:right w:val="single" w:sz="4" w:space="0" w:color="FFFFFF" w:themeColor="accent6" w:themeTint="99"/>
        <w:insideH w:val="single" w:sz="4" w:space="0" w:color="FFFFFF" w:themeColor="accent6" w:themeTint="99"/>
        <w:insideV w:val="single" w:sz="4" w:space="0" w:color="FFFFFF"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FFF" w:themeFill="accent6" w:themeFillTint="33"/>
      </w:tcPr>
    </w:tblStylePr>
    <w:tblStylePr w:type="band1Horz">
      <w:tblPr/>
      <w:tcPr>
        <w:shd w:val="clear" w:color="auto" w:fill="FFFFFF" w:themeFill="accent6" w:themeFillTint="33"/>
      </w:tcPr>
    </w:tblStylePr>
    <w:tblStylePr w:type="neCell">
      <w:tblPr/>
      <w:tcPr>
        <w:tcBorders>
          <w:bottom w:val="single" w:sz="4" w:space="0" w:color="FFFFFF" w:themeColor="accent6" w:themeTint="99"/>
        </w:tcBorders>
      </w:tcPr>
    </w:tblStylePr>
    <w:tblStylePr w:type="nwCell">
      <w:tblPr/>
      <w:tcPr>
        <w:tcBorders>
          <w:bottom w:val="single" w:sz="4" w:space="0" w:color="FFFFFF" w:themeColor="accent6" w:themeTint="99"/>
        </w:tcBorders>
      </w:tcPr>
    </w:tblStylePr>
    <w:tblStylePr w:type="seCell">
      <w:tblPr/>
      <w:tcPr>
        <w:tcBorders>
          <w:top w:val="single" w:sz="4" w:space="0" w:color="FFFFFF" w:themeColor="accent6" w:themeTint="99"/>
        </w:tcBorders>
      </w:tcPr>
    </w:tblStylePr>
    <w:tblStylePr w:type="swCell">
      <w:tblPr/>
      <w:tcPr>
        <w:tcBorders>
          <w:top w:val="single" w:sz="4" w:space="0" w:color="FFFFFF" w:themeColor="accent6" w:themeTint="99"/>
        </w:tcBorders>
      </w:tcPr>
    </w:tblStylePr>
  </w:style>
  <w:style w:type="table" w:styleId="GridTable4">
    <w:name w:val="Grid Table 4"/>
    <w:basedOn w:val="TableNormal"/>
    <w:uiPriority w:val="49"/>
    <w:rsid w:val="00572222"/>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4-Accent1">
    <w:name w:val="Grid Table 4 Accent 1"/>
    <w:basedOn w:val="TableNormal"/>
    <w:uiPriority w:val="49"/>
    <w:rsid w:val="00572222"/>
    <w:pPr>
      <w:spacing w:after="0" w:line="240" w:lineRule="auto"/>
    </w:pPr>
    <w:tblPr>
      <w:tblStyleRowBandSize w:val="1"/>
      <w:tblStyleColBandSize w:val="1"/>
      <w:tblBorders>
        <w:top w:val="single" w:sz="4" w:space="0" w:color="C14646" w:themeColor="accent1" w:themeTint="99"/>
        <w:left w:val="single" w:sz="4" w:space="0" w:color="C14646" w:themeColor="accent1" w:themeTint="99"/>
        <w:bottom w:val="single" w:sz="4" w:space="0" w:color="C14646" w:themeColor="accent1" w:themeTint="99"/>
        <w:right w:val="single" w:sz="4" w:space="0" w:color="C14646" w:themeColor="accent1" w:themeTint="99"/>
        <w:insideH w:val="single" w:sz="4" w:space="0" w:color="C14646" w:themeColor="accent1" w:themeTint="99"/>
        <w:insideV w:val="single" w:sz="4" w:space="0" w:color="C14646" w:themeColor="accent1" w:themeTint="99"/>
      </w:tblBorders>
    </w:tblPr>
    <w:tblStylePr w:type="firstRow">
      <w:rPr>
        <w:b/>
        <w:bCs/>
        <w:color w:val="FFFFFF" w:themeColor="background1"/>
      </w:rPr>
      <w:tblPr/>
      <w:tcPr>
        <w:tcBorders>
          <w:top w:val="single" w:sz="4" w:space="0" w:color="4B1919" w:themeColor="accent1"/>
          <w:left w:val="single" w:sz="4" w:space="0" w:color="4B1919" w:themeColor="accent1"/>
          <w:bottom w:val="single" w:sz="4" w:space="0" w:color="4B1919" w:themeColor="accent1"/>
          <w:right w:val="single" w:sz="4" w:space="0" w:color="4B1919" w:themeColor="accent1"/>
          <w:insideH w:val="nil"/>
          <w:insideV w:val="nil"/>
        </w:tcBorders>
        <w:shd w:val="clear" w:color="auto" w:fill="4B1919" w:themeFill="accent1"/>
      </w:tcPr>
    </w:tblStylePr>
    <w:tblStylePr w:type="lastRow">
      <w:rPr>
        <w:b/>
        <w:bCs/>
      </w:rPr>
      <w:tblPr/>
      <w:tcPr>
        <w:tcBorders>
          <w:top w:val="double" w:sz="4" w:space="0" w:color="4B1919" w:themeColor="accent1"/>
        </w:tcBorders>
      </w:tcPr>
    </w:tblStylePr>
    <w:tblStylePr w:type="firstCol">
      <w:rPr>
        <w:b/>
        <w:bCs/>
      </w:rPr>
    </w:tblStylePr>
    <w:tblStylePr w:type="lastCol">
      <w:rPr>
        <w:b/>
        <w:bCs/>
      </w:rPr>
    </w:tblStylePr>
    <w:tblStylePr w:type="band1Vert">
      <w:tblPr/>
      <w:tcPr>
        <w:shd w:val="clear" w:color="auto" w:fill="EAC1C1" w:themeFill="accent1" w:themeFillTint="33"/>
      </w:tcPr>
    </w:tblStylePr>
    <w:tblStylePr w:type="band1Horz">
      <w:tblPr/>
      <w:tcPr>
        <w:shd w:val="clear" w:color="auto" w:fill="EAC1C1" w:themeFill="accent1" w:themeFillTint="33"/>
      </w:tcPr>
    </w:tblStylePr>
  </w:style>
  <w:style w:type="table" w:styleId="GridTable4-Accent2">
    <w:name w:val="Grid Table 4 Accent 2"/>
    <w:basedOn w:val="TableNormal"/>
    <w:uiPriority w:val="49"/>
    <w:rsid w:val="00572222"/>
    <w:pPr>
      <w:spacing w:after="0" w:line="240" w:lineRule="auto"/>
    </w:pPr>
    <w:tblPr>
      <w:tblStyleRowBandSize w:val="1"/>
      <w:tblStyleColBandSize w:val="1"/>
      <w:tblBorders>
        <w:top w:val="single" w:sz="4" w:space="0" w:color="FFE7A3" w:themeColor="accent2" w:themeTint="99"/>
        <w:left w:val="single" w:sz="4" w:space="0" w:color="FFE7A3" w:themeColor="accent2" w:themeTint="99"/>
        <w:bottom w:val="single" w:sz="4" w:space="0" w:color="FFE7A3" w:themeColor="accent2" w:themeTint="99"/>
        <w:right w:val="single" w:sz="4" w:space="0" w:color="FFE7A3" w:themeColor="accent2" w:themeTint="99"/>
        <w:insideH w:val="single" w:sz="4" w:space="0" w:color="FFE7A3" w:themeColor="accent2" w:themeTint="99"/>
        <w:insideV w:val="single" w:sz="4" w:space="0" w:color="FFE7A3" w:themeColor="accent2" w:themeTint="99"/>
      </w:tblBorders>
    </w:tblPr>
    <w:tblStylePr w:type="firstRow">
      <w:rPr>
        <w:b/>
        <w:bCs/>
        <w:color w:val="FFFFFF" w:themeColor="background1"/>
      </w:rPr>
      <w:tblPr/>
      <w:tcPr>
        <w:tcBorders>
          <w:top w:val="single" w:sz="4" w:space="0" w:color="FFD966" w:themeColor="accent2"/>
          <w:left w:val="single" w:sz="4" w:space="0" w:color="FFD966" w:themeColor="accent2"/>
          <w:bottom w:val="single" w:sz="4" w:space="0" w:color="FFD966" w:themeColor="accent2"/>
          <w:right w:val="single" w:sz="4" w:space="0" w:color="FFD966" w:themeColor="accent2"/>
          <w:insideH w:val="nil"/>
          <w:insideV w:val="nil"/>
        </w:tcBorders>
        <w:shd w:val="clear" w:color="auto" w:fill="FFD966" w:themeFill="accent2"/>
      </w:tcPr>
    </w:tblStylePr>
    <w:tblStylePr w:type="lastRow">
      <w:rPr>
        <w:b/>
        <w:bCs/>
      </w:rPr>
      <w:tblPr/>
      <w:tcPr>
        <w:tcBorders>
          <w:top w:val="double" w:sz="4" w:space="0" w:color="FFD966" w:themeColor="accent2"/>
        </w:tcBorders>
      </w:tcPr>
    </w:tblStylePr>
    <w:tblStylePr w:type="firstCol">
      <w:rPr>
        <w:b/>
        <w:bCs/>
      </w:rPr>
    </w:tblStylePr>
    <w:tblStylePr w:type="lastCol">
      <w:rPr>
        <w:b/>
        <w:bCs/>
      </w:rPr>
    </w:tblStylePr>
    <w:tblStylePr w:type="band1Vert">
      <w:tblPr/>
      <w:tcPr>
        <w:shd w:val="clear" w:color="auto" w:fill="FFF7E0" w:themeFill="accent2" w:themeFillTint="33"/>
      </w:tcPr>
    </w:tblStylePr>
    <w:tblStylePr w:type="band1Horz">
      <w:tblPr/>
      <w:tcPr>
        <w:shd w:val="clear" w:color="auto" w:fill="FFF7E0" w:themeFill="accent2" w:themeFillTint="33"/>
      </w:tcPr>
    </w:tblStylePr>
  </w:style>
  <w:style w:type="table" w:styleId="GridTable4-Accent3">
    <w:name w:val="Grid Table 4 Accent 3"/>
    <w:basedOn w:val="TableNormal"/>
    <w:uiPriority w:val="49"/>
    <w:rsid w:val="00572222"/>
    <w:pPr>
      <w:spacing w:after="0" w:line="240" w:lineRule="auto"/>
    </w:pPr>
    <w:tblPr>
      <w:tblStyleRowBandSize w:val="1"/>
      <w:tblStyleColBandSize w:val="1"/>
      <w:tblBorders>
        <w:top w:val="single" w:sz="4" w:space="0" w:color="B5E1D9" w:themeColor="accent3" w:themeTint="99"/>
        <w:left w:val="single" w:sz="4" w:space="0" w:color="B5E1D9" w:themeColor="accent3" w:themeTint="99"/>
        <w:bottom w:val="single" w:sz="4" w:space="0" w:color="B5E1D9" w:themeColor="accent3" w:themeTint="99"/>
        <w:right w:val="single" w:sz="4" w:space="0" w:color="B5E1D9" w:themeColor="accent3" w:themeTint="99"/>
        <w:insideH w:val="single" w:sz="4" w:space="0" w:color="B5E1D9" w:themeColor="accent3" w:themeTint="99"/>
        <w:insideV w:val="single" w:sz="4" w:space="0" w:color="B5E1D9" w:themeColor="accent3" w:themeTint="99"/>
      </w:tblBorders>
    </w:tblPr>
    <w:tblStylePr w:type="firstRow">
      <w:rPr>
        <w:b/>
        <w:bCs/>
        <w:color w:val="FFFFFF" w:themeColor="background1"/>
      </w:rPr>
      <w:tblPr/>
      <w:tcPr>
        <w:tcBorders>
          <w:top w:val="single" w:sz="4" w:space="0" w:color="85CDC1" w:themeColor="accent3"/>
          <w:left w:val="single" w:sz="4" w:space="0" w:color="85CDC1" w:themeColor="accent3"/>
          <w:bottom w:val="single" w:sz="4" w:space="0" w:color="85CDC1" w:themeColor="accent3"/>
          <w:right w:val="single" w:sz="4" w:space="0" w:color="85CDC1" w:themeColor="accent3"/>
          <w:insideH w:val="nil"/>
          <w:insideV w:val="nil"/>
        </w:tcBorders>
        <w:shd w:val="clear" w:color="auto" w:fill="85CDC1" w:themeFill="accent3"/>
      </w:tcPr>
    </w:tblStylePr>
    <w:tblStylePr w:type="lastRow">
      <w:rPr>
        <w:b/>
        <w:bCs/>
      </w:rPr>
      <w:tblPr/>
      <w:tcPr>
        <w:tcBorders>
          <w:top w:val="double" w:sz="4" w:space="0" w:color="85CDC1" w:themeColor="accent3"/>
        </w:tcBorders>
      </w:tcPr>
    </w:tblStylePr>
    <w:tblStylePr w:type="firstCol">
      <w:rPr>
        <w:b/>
        <w:bCs/>
      </w:rPr>
    </w:tblStylePr>
    <w:tblStylePr w:type="lastCol">
      <w:rPr>
        <w:b/>
        <w:bCs/>
      </w:rPr>
    </w:tblStylePr>
    <w:tblStylePr w:type="band1Vert">
      <w:tblPr/>
      <w:tcPr>
        <w:shd w:val="clear" w:color="auto" w:fill="E6F5F2" w:themeFill="accent3" w:themeFillTint="33"/>
      </w:tcPr>
    </w:tblStylePr>
    <w:tblStylePr w:type="band1Horz">
      <w:tblPr/>
      <w:tcPr>
        <w:shd w:val="clear" w:color="auto" w:fill="E6F5F2" w:themeFill="accent3" w:themeFillTint="33"/>
      </w:tcPr>
    </w:tblStylePr>
  </w:style>
  <w:style w:type="table" w:styleId="GridTable4-Accent4">
    <w:name w:val="Grid Table 4 Accent 4"/>
    <w:basedOn w:val="TableNormal"/>
    <w:uiPriority w:val="49"/>
    <w:rsid w:val="00572222"/>
    <w:pPr>
      <w:spacing w:after="0" w:line="240" w:lineRule="auto"/>
    </w:pPr>
    <w:tblPr>
      <w:tblStyleRowBandSize w:val="1"/>
      <w:tblStyleColBandSize w:val="1"/>
      <w:tblBorders>
        <w:top w:val="single" w:sz="4" w:space="0" w:color="8B8585" w:themeColor="accent4" w:themeTint="99"/>
        <w:left w:val="single" w:sz="4" w:space="0" w:color="8B8585" w:themeColor="accent4" w:themeTint="99"/>
        <w:bottom w:val="single" w:sz="4" w:space="0" w:color="8B8585" w:themeColor="accent4" w:themeTint="99"/>
        <w:right w:val="single" w:sz="4" w:space="0" w:color="8B8585" w:themeColor="accent4" w:themeTint="99"/>
        <w:insideH w:val="single" w:sz="4" w:space="0" w:color="8B8585" w:themeColor="accent4" w:themeTint="99"/>
        <w:insideV w:val="single" w:sz="4" w:space="0" w:color="8B8585" w:themeColor="accent4" w:themeTint="99"/>
      </w:tblBorders>
    </w:tblPr>
    <w:tblStylePr w:type="firstRow">
      <w:rPr>
        <w:b/>
        <w:bCs/>
        <w:color w:val="FFFFFF" w:themeColor="background1"/>
      </w:rPr>
      <w:tblPr/>
      <w:tcPr>
        <w:tcBorders>
          <w:top w:val="single" w:sz="4" w:space="0" w:color="3B3838" w:themeColor="accent4"/>
          <w:left w:val="single" w:sz="4" w:space="0" w:color="3B3838" w:themeColor="accent4"/>
          <w:bottom w:val="single" w:sz="4" w:space="0" w:color="3B3838" w:themeColor="accent4"/>
          <w:right w:val="single" w:sz="4" w:space="0" w:color="3B3838" w:themeColor="accent4"/>
          <w:insideH w:val="nil"/>
          <w:insideV w:val="nil"/>
        </w:tcBorders>
        <w:shd w:val="clear" w:color="auto" w:fill="3B3838" w:themeFill="accent4"/>
      </w:tcPr>
    </w:tblStylePr>
    <w:tblStylePr w:type="lastRow">
      <w:rPr>
        <w:b/>
        <w:bCs/>
      </w:rPr>
      <w:tblPr/>
      <w:tcPr>
        <w:tcBorders>
          <w:top w:val="double" w:sz="4" w:space="0" w:color="3B3838" w:themeColor="accent4"/>
        </w:tcBorders>
      </w:tcPr>
    </w:tblStylePr>
    <w:tblStylePr w:type="firstCol">
      <w:rPr>
        <w:b/>
        <w:bCs/>
      </w:rPr>
    </w:tblStylePr>
    <w:tblStylePr w:type="lastCol">
      <w:rPr>
        <w:b/>
        <w:bCs/>
      </w:rPr>
    </w:tblStylePr>
    <w:tblStylePr w:type="band1Vert">
      <w:tblPr/>
      <w:tcPr>
        <w:shd w:val="clear" w:color="auto" w:fill="D8D6D6" w:themeFill="accent4" w:themeFillTint="33"/>
      </w:tcPr>
    </w:tblStylePr>
    <w:tblStylePr w:type="band1Horz">
      <w:tblPr/>
      <w:tcPr>
        <w:shd w:val="clear" w:color="auto" w:fill="D8D6D6" w:themeFill="accent4" w:themeFillTint="33"/>
      </w:tcPr>
    </w:tblStylePr>
  </w:style>
  <w:style w:type="table" w:styleId="GridTable4-Accent5">
    <w:name w:val="Grid Table 4 Accent 5"/>
    <w:basedOn w:val="TableNormal"/>
    <w:uiPriority w:val="49"/>
    <w:rsid w:val="00572222"/>
    <w:pPr>
      <w:spacing w:after="0" w:line="240" w:lineRule="auto"/>
    </w:pPr>
    <w:tblPr>
      <w:tblStyleRowBandSize w:val="1"/>
      <w:tblStyleColBandSize w:val="1"/>
      <w:tblBorders>
        <w:top w:val="single" w:sz="4" w:space="0" w:color="FFFFFF" w:themeColor="accent5" w:themeTint="99"/>
        <w:left w:val="single" w:sz="4" w:space="0" w:color="FFFFFF" w:themeColor="accent5" w:themeTint="99"/>
        <w:bottom w:val="single" w:sz="4" w:space="0" w:color="FFFFFF" w:themeColor="accent5" w:themeTint="99"/>
        <w:right w:val="single" w:sz="4" w:space="0" w:color="FFFFFF" w:themeColor="accent5" w:themeTint="99"/>
        <w:insideH w:val="single" w:sz="4" w:space="0" w:color="FFFFFF" w:themeColor="accent5" w:themeTint="99"/>
        <w:insideV w:val="single" w:sz="4" w:space="0" w:color="FFFFFF" w:themeColor="accent5" w:themeTint="99"/>
      </w:tblBorders>
    </w:tblPr>
    <w:tblStylePr w:type="firstRow">
      <w:rPr>
        <w:b/>
        <w:bCs/>
        <w:color w:val="FFFFFF" w:themeColor="background1"/>
      </w:rPr>
      <w:tblPr/>
      <w:tcPr>
        <w:tcBorders>
          <w:top w:val="single" w:sz="4" w:space="0" w:color="FFFFFF" w:themeColor="accent5"/>
          <w:left w:val="single" w:sz="4" w:space="0" w:color="FFFFFF" w:themeColor="accent5"/>
          <w:bottom w:val="single" w:sz="4" w:space="0" w:color="FFFFFF" w:themeColor="accent5"/>
          <w:right w:val="single" w:sz="4" w:space="0" w:color="FFFFFF" w:themeColor="accent5"/>
          <w:insideH w:val="nil"/>
          <w:insideV w:val="nil"/>
        </w:tcBorders>
        <w:shd w:val="clear" w:color="auto" w:fill="FFFFFF" w:themeFill="accent5"/>
      </w:tcPr>
    </w:tblStylePr>
    <w:tblStylePr w:type="lastRow">
      <w:rPr>
        <w:b/>
        <w:bCs/>
      </w:rPr>
      <w:tblPr/>
      <w:tcPr>
        <w:tcBorders>
          <w:top w:val="double" w:sz="4" w:space="0" w:color="FFFFFF" w:themeColor="accent5"/>
        </w:tcBorders>
      </w:tcPr>
    </w:tblStylePr>
    <w:tblStylePr w:type="firstCol">
      <w:rPr>
        <w:b/>
        <w:bCs/>
      </w:rPr>
    </w:tblStylePr>
    <w:tblStylePr w:type="lastCol">
      <w:rPr>
        <w:b/>
        <w:bCs/>
      </w:rPr>
    </w:tblStylePr>
    <w:tblStylePr w:type="band1Vert">
      <w:tblPr/>
      <w:tcPr>
        <w:shd w:val="clear" w:color="auto" w:fill="FFFFFF" w:themeFill="accent5" w:themeFillTint="33"/>
      </w:tcPr>
    </w:tblStylePr>
    <w:tblStylePr w:type="band1Horz">
      <w:tblPr/>
      <w:tcPr>
        <w:shd w:val="clear" w:color="auto" w:fill="FFFFFF" w:themeFill="accent5" w:themeFillTint="33"/>
      </w:tcPr>
    </w:tblStylePr>
  </w:style>
  <w:style w:type="table" w:styleId="GridTable4-Accent6">
    <w:name w:val="Grid Table 4 Accent 6"/>
    <w:basedOn w:val="TableNormal"/>
    <w:uiPriority w:val="49"/>
    <w:rsid w:val="00572222"/>
    <w:pPr>
      <w:spacing w:after="0" w:line="240" w:lineRule="auto"/>
    </w:pPr>
    <w:tblPr>
      <w:tblStyleRowBandSize w:val="1"/>
      <w:tblStyleColBandSize w:val="1"/>
      <w:tblBorders>
        <w:top w:val="single" w:sz="4" w:space="0" w:color="FFFFFF" w:themeColor="accent6" w:themeTint="99"/>
        <w:left w:val="single" w:sz="4" w:space="0" w:color="FFFFFF" w:themeColor="accent6" w:themeTint="99"/>
        <w:bottom w:val="single" w:sz="4" w:space="0" w:color="FFFFFF" w:themeColor="accent6" w:themeTint="99"/>
        <w:right w:val="single" w:sz="4" w:space="0" w:color="FFFFFF" w:themeColor="accent6" w:themeTint="99"/>
        <w:insideH w:val="single" w:sz="4" w:space="0" w:color="FFFFFF" w:themeColor="accent6" w:themeTint="99"/>
        <w:insideV w:val="single" w:sz="4" w:space="0" w:color="FFFFFF" w:themeColor="accent6" w:themeTint="99"/>
      </w:tblBorders>
    </w:tblPr>
    <w:tblStylePr w:type="firstRow">
      <w:rPr>
        <w:b/>
        <w:bCs/>
        <w:color w:val="FFFFFF" w:themeColor="background1"/>
      </w:rPr>
      <w:tblPr/>
      <w:tcPr>
        <w:tcBorders>
          <w:top w:val="single" w:sz="4" w:space="0" w:color="FFFFFF" w:themeColor="accent6"/>
          <w:left w:val="single" w:sz="4" w:space="0" w:color="FFFFFF" w:themeColor="accent6"/>
          <w:bottom w:val="single" w:sz="4" w:space="0" w:color="FFFFFF" w:themeColor="accent6"/>
          <w:right w:val="single" w:sz="4" w:space="0" w:color="FFFFFF" w:themeColor="accent6"/>
          <w:insideH w:val="nil"/>
          <w:insideV w:val="nil"/>
        </w:tcBorders>
        <w:shd w:val="clear" w:color="auto" w:fill="FFFFFF" w:themeFill="accent6"/>
      </w:tcPr>
    </w:tblStylePr>
    <w:tblStylePr w:type="lastRow">
      <w:rPr>
        <w:b/>
        <w:bCs/>
      </w:rPr>
      <w:tblPr/>
      <w:tcPr>
        <w:tcBorders>
          <w:top w:val="double" w:sz="4" w:space="0" w:color="FFFFFF" w:themeColor="accent6"/>
        </w:tcBorders>
      </w:tcPr>
    </w:tblStylePr>
    <w:tblStylePr w:type="firstCol">
      <w:rPr>
        <w:b/>
        <w:bCs/>
      </w:rPr>
    </w:tblStylePr>
    <w:tblStylePr w:type="lastCol">
      <w:rPr>
        <w:b/>
        <w:bCs/>
      </w:rPr>
    </w:tblStylePr>
    <w:tblStylePr w:type="band1Vert">
      <w:tblPr/>
      <w:tcPr>
        <w:shd w:val="clear" w:color="auto" w:fill="FFFFFF" w:themeFill="accent6" w:themeFillTint="33"/>
      </w:tcPr>
    </w:tblStylePr>
    <w:tblStylePr w:type="band1Horz">
      <w:tblPr/>
      <w:tcPr>
        <w:shd w:val="clear" w:color="auto" w:fill="FFFFFF" w:themeFill="accent6" w:themeFillTint="33"/>
      </w:tcPr>
    </w:tblStylePr>
  </w:style>
  <w:style w:type="table" w:styleId="GridTable5Dark">
    <w:name w:val="Grid Table 5 Dark"/>
    <w:basedOn w:val="TableNormal"/>
    <w:uiPriority w:val="50"/>
    <w:rsid w:val="00572222"/>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GridTable5Dark-Accent1">
    <w:name w:val="Grid Table 5 Dark Accent 1"/>
    <w:basedOn w:val="TableNormal"/>
    <w:uiPriority w:val="50"/>
    <w:rsid w:val="00572222"/>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AC1C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B1919"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B1919"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B1919"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B1919" w:themeFill="accent1"/>
      </w:tcPr>
    </w:tblStylePr>
    <w:tblStylePr w:type="band1Vert">
      <w:tblPr/>
      <w:tcPr>
        <w:shd w:val="clear" w:color="auto" w:fill="D68484" w:themeFill="accent1" w:themeFillTint="66"/>
      </w:tcPr>
    </w:tblStylePr>
    <w:tblStylePr w:type="band1Horz">
      <w:tblPr/>
      <w:tcPr>
        <w:shd w:val="clear" w:color="auto" w:fill="D68484" w:themeFill="accent1" w:themeFillTint="66"/>
      </w:tcPr>
    </w:tblStylePr>
  </w:style>
  <w:style w:type="table" w:styleId="GridTable5Dark-Accent2">
    <w:name w:val="Grid Table 5 Dark Accent 2"/>
    <w:basedOn w:val="TableNormal"/>
    <w:uiPriority w:val="50"/>
    <w:rsid w:val="00572222"/>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F7E0"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FD966"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FD966"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FD966"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FD966" w:themeFill="accent2"/>
      </w:tcPr>
    </w:tblStylePr>
    <w:tblStylePr w:type="band1Vert">
      <w:tblPr/>
      <w:tcPr>
        <w:shd w:val="clear" w:color="auto" w:fill="FFEFC1" w:themeFill="accent2" w:themeFillTint="66"/>
      </w:tcPr>
    </w:tblStylePr>
    <w:tblStylePr w:type="band1Horz">
      <w:tblPr/>
      <w:tcPr>
        <w:shd w:val="clear" w:color="auto" w:fill="FFEFC1" w:themeFill="accent2" w:themeFillTint="66"/>
      </w:tcPr>
    </w:tblStylePr>
  </w:style>
  <w:style w:type="table" w:styleId="GridTable5Dark-Accent3">
    <w:name w:val="Grid Table 5 Dark Accent 3"/>
    <w:basedOn w:val="TableNormal"/>
    <w:uiPriority w:val="50"/>
    <w:rsid w:val="00572222"/>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6F5F2"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85CDC1"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85CDC1"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85CDC1"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85CDC1" w:themeFill="accent3"/>
      </w:tcPr>
    </w:tblStylePr>
    <w:tblStylePr w:type="band1Vert">
      <w:tblPr/>
      <w:tcPr>
        <w:shd w:val="clear" w:color="auto" w:fill="CEEBE6" w:themeFill="accent3" w:themeFillTint="66"/>
      </w:tcPr>
    </w:tblStylePr>
    <w:tblStylePr w:type="band1Horz">
      <w:tblPr/>
      <w:tcPr>
        <w:shd w:val="clear" w:color="auto" w:fill="CEEBE6" w:themeFill="accent3" w:themeFillTint="66"/>
      </w:tcPr>
    </w:tblStylePr>
  </w:style>
  <w:style w:type="table" w:styleId="GridTable5Dark-Accent4">
    <w:name w:val="Grid Table 5 Dark Accent 4"/>
    <w:basedOn w:val="TableNormal"/>
    <w:uiPriority w:val="50"/>
    <w:rsid w:val="00572222"/>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8D6D6"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3B3838"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3B3838"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3B3838"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3B3838" w:themeFill="accent4"/>
      </w:tcPr>
    </w:tblStylePr>
    <w:tblStylePr w:type="band1Vert">
      <w:tblPr/>
      <w:tcPr>
        <w:shd w:val="clear" w:color="auto" w:fill="B2ADAD" w:themeFill="accent4" w:themeFillTint="66"/>
      </w:tcPr>
    </w:tblStylePr>
    <w:tblStylePr w:type="band1Horz">
      <w:tblPr/>
      <w:tcPr>
        <w:shd w:val="clear" w:color="auto" w:fill="B2ADAD" w:themeFill="accent4" w:themeFillTint="66"/>
      </w:tcPr>
    </w:tblStylePr>
  </w:style>
  <w:style w:type="table" w:styleId="GridTable5Dark-Accent5">
    <w:name w:val="Grid Table 5 Dark Accent 5"/>
    <w:basedOn w:val="TableNormal"/>
    <w:uiPriority w:val="50"/>
    <w:rsid w:val="00572222"/>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FFFF"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FFFFF"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FFFFF"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FFFFF"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FFFFF" w:themeFill="accent5"/>
      </w:tcPr>
    </w:tblStylePr>
    <w:tblStylePr w:type="band1Vert">
      <w:tblPr/>
      <w:tcPr>
        <w:shd w:val="clear" w:color="auto" w:fill="FFFFFF" w:themeFill="accent5" w:themeFillTint="66"/>
      </w:tcPr>
    </w:tblStylePr>
    <w:tblStylePr w:type="band1Horz">
      <w:tblPr/>
      <w:tcPr>
        <w:shd w:val="clear" w:color="auto" w:fill="FFFFFF" w:themeFill="accent5" w:themeFillTint="66"/>
      </w:tcPr>
    </w:tblStylePr>
  </w:style>
  <w:style w:type="table" w:styleId="GridTable5Dark-Accent6">
    <w:name w:val="Grid Table 5 Dark Accent 6"/>
    <w:basedOn w:val="TableNormal"/>
    <w:uiPriority w:val="50"/>
    <w:rsid w:val="00572222"/>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FFFF"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FFFFF"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FFFFF"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FFFFF"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FFFFF" w:themeFill="accent6"/>
      </w:tcPr>
    </w:tblStylePr>
    <w:tblStylePr w:type="band1Vert">
      <w:tblPr/>
      <w:tcPr>
        <w:shd w:val="clear" w:color="auto" w:fill="FFFFFF" w:themeFill="accent6" w:themeFillTint="66"/>
      </w:tcPr>
    </w:tblStylePr>
    <w:tblStylePr w:type="band1Horz">
      <w:tblPr/>
      <w:tcPr>
        <w:shd w:val="clear" w:color="auto" w:fill="FFFFFF" w:themeFill="accent6" w:themeFillTint="66"/>
      </w:tcPr>
    </w:tblStylePr>
  </w:style>
  <w:style w:type="table" w:styleId="GridTable6Colorful">
    <w:name w:val="Grid Table 6 Colorful"/>
    <w:basedOn w:val="TableNormal"/>
    <w:uiPriority w:val="51"/>
    <w:rsid w:val="00572222"/>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Accent1">
    <w:name w:val="Grid Table 6 Colorful Accent 1"/>
    <w:basedOn w:val="TableNormal"/>
    <w:uiPriority w:val="51"/>
    <w:rsid w:val="00572222"/>
    <w:pPr>
      <w:spacing w:after="0" w:line="240" w:lineRule="auto"/>
    </w:pPr>
    <w:rPr>
      <w:color w:val="381212" w:themeColor="accent1" w:themeShade="BF"/>
    </w:rPr>
    <w:tblPr>
      <w:tblStyleRowBandSize w:val="1"/>
      <w:tblStyleColBandSize w:val="1"/>
      <w:tblBorders>
        <w:top w:val="single" w:sz="4" w:space="0" w:color="C14646" w:themeColor="accent1" w:themeTint="99"/>
        <w:left w:val="single" w:sz="4" w:space="0" w:color="C14646" w:themeColor="accent1" w:themeTint="99"/>
        <w:bottom w:val="single" w:sz="4" w:space="0" w:color="C14646" w:themeColor="accent1" w:themeTint="99"/>
        <w:right w:val="single" w:sz="4" w:space="0" w:color="C14646" w:themeColor="accent1" w:themeTint="99"/>
        <w:insideH w:val="single" w:sz="4" w:space="0" w:color="C14646" w:themeColor="accent1" w:themeTint="99"/>
        <w:insideV w:val="single" w:sz="4" w:space="0" w:color="C14646" w:themeColor="accent1" w:themeTint="99"/>
      </w:tblBorders>
    </w:tblPr>
    <w:tblStylePr w:type="firstRow">
      <w:rPr>
        <w:b/>
        <w:bCs/>
      </w:rPr>
      <w:tblPr/>
      <w:tcPr>
        <w:tcBorders>
          <w:bottom w:val="single" w:sz="12" w:space="0" w:color="C14646" w:themeColor="accent1" w:themeTint="99"/>
        </w:tcBorders>
      </w:tcPr>
    </w:tblStylePr>
    <w:tblStylePr w:type="lastRow">
      <w:rPr>
        <w:b/>
        <w:bCs/>
      </w:rPr>
      <w:tblPr/>
      <w:tcPr>
        <w:tcBorders>
          <w:top w:val="double" w:sz="4" w:space="0" w:color="C14646" w:themeColor="accent1" w:themeTint="99"/>
        </w:tcBorders>
      </w:tcPr>
    </w:tblStylePr>
    <w:tblStylePr w:type="firstCol">
      <w:rPr>
        <w:b/>
        <w:bCs/>
      </w:rPr>
    </w:tblStylePr>
    <w:tblStylePr w:type="lastCol">
      <w:rPr>
        <w:b/>
        <w:bCs/>
      </w:rPr>
    </w:tblStylePr>
    <w:tblStylePr w:type="band1Vert">
      <w:tblPr/>
      <w:tcPr>
        <w:shd w:val="clear" w:color="auto" w:fill="EAC1C1" w:themeFill="accent1" w:themeFillTint="33"/>
      </w:tcPr>
    </w:tblStylePr>
    <w:tblStylePr w:type="band1Horz">
      <w:tblPr/>
      <w:tcPr>
        <w:shd w:val="clear" w:color="auto" w:fill="EAC1C1" w:themeFill="accent1" w:themeFillTint="33"/>
      </w:tcPr>
    </w:tblStylePr>
  </w:style>
  <w:style w:type="table" w:styleId="GridTable6Colorful-Accent2">
    <w:name w:val="Grid Table 6 Colorful Accent 2"/>
    <w:basedOn w:val="TableNormal"/>
    <w:uiPriority w:val="51"/>
    <w:rsid w:val="00572222"/>
    <w:pPr>
      <w:spacing w:after="0" w:line="240" w:lineRule="auto"/>
    </w:pPr>
    <w:rPr>
      <w:color w:val="FFC20C" w:themeColor="accent2" w:themeShade="BF"/>
    </w:rPr>
    <w:tblPr>
      <w:tblStyleRowBandSize w:val="1"/>
      <w:tblStyleColBandSize w:val="1"/>
      <w:tblBorders>
        <w:top w:val="single" w:sz="4" w:space="0" w:color="FFE7A3" w:themeColor="accent2" w:themeTint="99"/>
        <w:left w:val="single" w:sz="4" w:space="0" w:color="FFE7A3" w:themeColor="accent2" w:themeTint="99"/>
        <w:bottom w:val="single" w:sz="4" w:space="0" w:color="FFE7A3" w:themeColor="accent2" w:themeTint="99"/>
        <w:right w:val="single" w:sz="4" w:space="0" w:color="FFE7A3" w:themeColor="accent2" w:themeTint="99"/>
        <w:insideH w:val="single" w:sz="4" w:space="0" w:color="FFE7A3" w:themeColor="accent2" w:themeTint="99"/>
        <w:insideV w:val="single" w:sz="4" w:space="0" w:color="FFE7A3" w:themeColor="accent2" w:themeTint="99"/>
      </w:tblBorders>
    </w:tblPr>
    <w:tblStylePr w:type="firstRow">
      <w:rPr>
        <w:b/>
        <w:bCs/>
      </w:rPr>
      <w:tblPr/>
      <w:tcPr>
        <w:tcBorders>
          <w:bottom w:val="single" w:sz="12" w:space="0" w:color="FFE7A3" w:themeColor="accent2" w:themeTint="99"/>
        </w:tcBorders>
      </w:tcPr>
    </w:tblStylePr>
    <w:tblStylePr w:type="lastRow">
      <w:rPr>
        <w:b/>
        <w:bCs/>
      </w:rPr>
      <w:tblPr/>
      <w:tcPr>
        <w:tcBorders>
          <w:top w:val="double" w:sz="4" w:space="0" w:color="FFE7A3" w:themeColor="accent2" w:themeTint="99"/>
        </w:tcBorders>
      </w:tcPr>
    </w:tblStylePr>
    <w:tblStylePr w:type="firstCol">
      <w:rPr>
        <w:b/>
        <w:bCs/>
      </w:rPr>
    </w:tblStylePr>
    <w:tblStylePr w:type="lastCol">
      <w:rPr>
        <w:b/>
        <w:bCs/>
      </w:rPr>
    </w:tblStylePr>
    <w:tblStylePr w:type="band1Vert">
      <w:tblPr/>
      <w:tcPr>
        <w:shd w:val="clear" w:color="auto" w:fill="FFF7E0" w:themeFill="accent2" w:themeFillTint="33"/>
      </w:tcPr>
    </w:tblStylePr>
    <w:tblStylePr w:type="band1Horz">
      <w:tblPr/>
      <w:tcPr>
        <w:shd w:val="clear" w:color="auto" w:fill="FFF7E0" w:themeFill="accent2" w:themeFillTint="33"/>
      </w:tcPr>
    </w:tblStylePr>
  </w:style>
  <w:style w:type="table" w:styleId="GridTable6Colorful-Accent3">
    <w:name w:val="Grid Table 6 Colorful Accent 3"/>
    <w:basedOn w:val="TableNormal"/>
    <w:uiPriority w:val="51"/>
    <w:rsid w:val="00572222"/>
    <w:pPr>
      <w:spacing w:after="0" w:line="240" w:lineRule="auto"/>
    </w:pPr>
    <w:rPr>
      <w:color w:val="49B3A1" w:themeColor="accent3" w:themeShade="BF"/>
    </w:rPr>
    <w:tblPr>
      <w:tblStyleRowBandSize w:val="1"/>
      <w:tblStyleColBandSize w:val="1"/>
      <w:tblBorders>
        <w:top w:val="single" w:sz="4" w:space="0" w:color="B5E1D9" w:themeColor="accent3" w:themeTint="99"/>
        <w:left w:val="single" w:sz="4" w:space="0" w:color="B5E1D9" w:themeColor="accent3" w:themeTint="99"/>
        <w:bottom w:val="single" w:sz="4" w:space="0" w:color="B5E1D9" w:themeColor="accent3" w:themeTint="99"/>
        <w:right w:val="single" w:sz="4" w:space="0" w:color="B5E1D9" w:themeColor="accent3" w:themeTint="99"/>
        <w:insideH w:val="single" w:sz="4" w:space="0" w:color="B5E1D9" w:themeColor="accent3" w:themeTint="99"/>
        <w:insideV w:val="single" w:sz="4" w:space="0" w:color="B5E1D9" w:themeColor="accent3" w:themeTint="99"/>
      </w:tblBorders>
    </w:tblPr>
    <w:tblStylePr w:type="firstRow">
      <w:rPr>
        <w:b/>
        <w:bCs/>
      </w:rPr>
      <w:tblPr/>
      <w:tcPr>
        <w:tcBorders>
          <w:bottom w:val="single" w:sz="12" w:space="0" w:color="B5E1D9" w:themeColor="accent3" w:themeTint="99"/>
        </w:tcBorders>
      </w:tcPr>
    </w:tblStylePr>
    <w:tblStylePr w:type="lastRow">
      <w:rPr>
        <w:b/>
        <w:bCs/>
      </w:rPr>
      <w:tblPr/>
      <w:tcPr>
        <w:tcBorders>
          <w:top w:val="double" w:sz="4" w:space="0" w:color="B5E1D9" w:themeColor="accent3" w:themeTint="99"/>
        </w:tcBorders>
      </w:tcPr>
    </w:tblStylePr>
    <w:tblStylePr w:type="firstCol">
      <w:rPr>
        <w:b/>
        <w:bCs/>
      </w:rPr>
    </w:tblStylePr>
    <w:tblStylePr w:type="lastCol">
      <w:rPr>
        <w:b/>
        <w:bCs/>
      </w:rPr>
    </w:tblStylePr>
    <w:tblStylePr w:type="band1Vert">
      <w:tblPr/>
      <w:tcPr>
        <w:shd w:val="clear" w:color="auto" w:fill="E6F5F2" w:themeFill="accent3" w:themeFillTint="33"/>
      </w:tcPr>
    </w:tblStylePr>
    <w:tblStylePr w:type="band1Horz">
      <w:tblPr/>
      <w:tcPr>
        <w:shd w:val="clear" w:color="auto" w:fill="E6F5F2" w:themeFill="accent3" w:themeFillTint="33"/>
      </w:tcPr>
    </w:tblStylePr>
  </w:style>
  <w:style w:type="table" w:styleId="GridTable6Colorful-Accent4">
    <w:name w:val="Grid Table 6 Colorful Accent 4"/>
    <w:basedOn w:val="TableNormal"/>
    <w:uiPriority w:val="51"/>
    <w:rsid w:val="00572222"/>
    <w:pPr>
      <w:spacing w:after="0" w:line="240" w:lineRule="auto"/>
    </w:pPr>
    <w:rPr>
      <w:color w:val="2C2A2A" w:themeColor="accent4" w:themeShade="BF"/>
    </w:rPr>
    <w:tblPr>
      <w:tblStyleRowBandSize w:val="1"/>
      <w:tblStyleColBandSize w:val="1"/>
      <w:tblBorders>
        <w:top w:val="single" w:sz="4" w:space="0" w:color="8B8585" w:themeColor="accent4" w:themeTint="99"/>
        <w:left w:val="single" w:sz="4" w:space="0" w:color="8B8585" w:themeColor="accent4" w:themeTint="99"/>
        <w:bottom w:val="single" w:sz="4" w:space="0" w:color="8B8585" w:themeColor="accent4" w:themeTint="99"/>
        <w:right w:val="single" w:sz="4" w:space="0" w:color="8B8585" w:themeColor="accent4" w:themeTint="99"/>
        <w:insideH w:val="single" w:sz="4" w:space="0" w:color="8B8585" w:themeColor="accent4" w:themeTint="99"/>
        <w:insideV w:val="single" w:sz="4" w:space="0" w:color="8B8585" w:themeColor="accent4" w:themeTint="99"/>
      </w:tblBorders>
    </w:tblPr>
    <w:tblStylePr w:type="firstRow">
      <w:rPr>
        <w:b/>
        <w:bCs/>
      </w:rPr>
      <w:tblPr/>
      <w:tcPr>
        <w:tcBorders>
          <w:bottom w:val="single" w:sz="12" w:space="0" w:color="8B8585" w:themeColor="accent4" w:themeTint="99"/>
        </w:tcBorders>
      </w:tcPr>
    </w:tblStylePr>
    <w:tblStylePr w:type="lastRow">
      <w:rPr>
        <w:b/>
        <w:bCs/>
      </w:rPr>
      <w:tblPr/>
      <w:tcPr>
        <w:tcBorders>
          <w:top w:val="double" w:sz="4" w:space="0" w:color="8B8585" w:themeColor="accent4" w:themeTint="99"/>
        </w:tcBorders>
      </w:tcPr>
    </w:tblStylePr>
    <w:tblStylePr w:type="firstCol">
      <w:rPr>
        <w:b/>
        <w:bCs/>
      </w:rPr>
    </w:tblStylePr>
    <w:tblStylePr w:type="lastCol">
      <w:rPr>
        <w:b/>
        <w:bCs/>
      </w:rPr>
    </w:tblStylePr>
    <w:tblStylePr w:type="band1Vert">
      <w:tblPr/>
      <w:tcPr>
        <w:shd w:val="clear" w:color="auto" w:fill="D8D6D6" w:themeFill="accent4" w:themeFillTint="33"/>
      </w:tcPr>
    </w:tblStylePr>
    <w:tblStylePr w:type="band1Horz">
      <w:tblPr/>
      <w:tcPr>
        <w:shd w:val="clear" w:color="auto" w:fill="D8D6D6" w:themeFill="accent4" w:themeFillTint="33"/>
      </w:tcPr>
    </w:tblStylePr>
  </w:style>
  <w:style w:type="table" w:styleId="GridTable6Colorful-Accent5">
    <w:name w:val="Grid Table 6 Colorful Accent 5"/>
    <w:basedOn w:val="TableNormal"/>
    <w:uiPriority w:val="51"/>
    <w:rsid w:val="00572222"/>
    <w:pPr>
      <w:spacing w:after="0" w:line="240" w:lineRule="auto"/>
    </w:pPr>
    <w:rPr>
      <w:color w:val="BFBFBF" w:themeColor="accent5" w:themeShade="BF"/>
    </w:rPr>
    <w:tblPr>
      <w:tblStyleRowBandSize w:val="1"/>
      <w:tblStyleColBandSize w:val="1"/>
      <w:tblBorders>
        <w:top w:val="single" w:sz="4" w:space="0" w:color="FFFFFF" w:themeColor="accent5" w:themeTint="99"/>
        <w:left w:val="single" w:sz="4" w:space="0" w:color="FFFFFF" w:themeColor="accent5" w:themeTint="99"/>
        <w:bottom w:val="single" w:sz="4" w:space="0" w:color="FFFFFF" w:themeColor="accent5" w:themeTint="99"/>
        <w:right w:val="single" w:sz="4" w:space="0" w:color="FFFFFF" w:themeColor="accent5" w:themeTint="99"/>
        <w:insideH w:val="single" w:sz="4" w:space="0" w:color="FFFFFF" w:themeColor="accent5" w:themeTint="99"/>
        <w:insideV w:val="single" w:sz="4" w:space="0" w:color="FFFFFF" w:themeColor="accent5" w:themeTint="99"/>
      </w:tblBorders>
    </w:tblPr>
    <w:tblStylePr w:type="firstRow">
      <w:rPr>
        <w:b/>
        <w:bCs/>
      </w:rPr>
      <w:tblPr/>
      <w:tcPr>
        <w:tcBorders>
          <w:bottom w:val="single" w:sz="12" w:space="0" w:color="FFFFFF" w:themeColor="accent5" w:themeTint="99"/>
        </w:tcBorders>
      </w:tcPr>
    </w:tblStylePr>
    <w:tblStylePr w:type="lastRow">
      <w:rPr>
        <w:b/>
        <w:bCs/>
      </w:rPr>
      <w:tblPr/>
      <w:tcPr>
        <w:tcBorders>
          <w:top w:val="double" w:sz="4" w:space="0" w:color="FFFFFF" w:themeColor="accent5" w:themeTint="99"/>
        </w:tcBorders>
      </w:tcPr>
    </w:tblStylePr>
    <w:tblStylePr w:type="firstCol">
      <w:rPr>
        <w:b/>
        <w:bCs/>
      </w:rPr>
    </w:tblStylePr>
    <w:tblStylePr w:type="lastCol">
      <w:rPr>
        <w:b/>
        <w:bCs/>
      </w:rPr>
    </w:tblStylePr>
    <w:tblStylePr w:type="band1Vert">
      <w:tblPr/>
      <w:tcPr>
        <w:shd w:val="clear" w:color="auto" w:fill="FFFFFF" w:themeFill="accent5" w:themeFillTint="33"/>
      </w:tcPr>
    </w:tblStylePr>
    <w:tblStylePr w:type="band1Horz">
      <w:tblPr/>
      <w:tcPr>
        <w:shd w:val="clear" w:color="auto" w:fill="FFFFFF" w:themeFill="accent5" w:themeFillTint="33"/>
      </w:tcPr>
    </w:tblStylePr>
  </w:style>
  <w:style w:type="table" w:styleId="GridTable6Colorful-Accent6">
    <w:name w:val="Grid Table 6 Colorful Accent 6"/>
    <w:basedOn w:val="TableNormal"/>
    <w:uiPriority w:val="51"/>
    <w:rsid w:val="00572222"/>
    <w:pPr>
      <w:spacing w:after="0" w:line="240" w:lineRule="auto"/>
    </w:pPr>
    <w:rPr>
      <w:color w:val="BFBFBF" w:themeColor="accent6" w:themeShade="BF"/>
    </w:rPr>
    <w:tblPr>
      <w:tblStyleRowBandSize w:val="1"/>
      <w:tblStyleColBandSize w:val="1"/>
      <w:tblBorders>
        <w:top w:val="single" w:sz="4" w:space="0" w:color="FFFFFF" w:themeColor="accent6" w:themeTint="99"/>
        <w:left w:val="single" w:sz="4" w:space="0" w:color="FFFFFF" w:themeColor="accent6" w:themeTint="99"/>
        <w:bottom w:val="single" w:sz="4" w:space="0" w:color="FFFFFF" w:themeColor="accent6" w:themeTint="99"/>
        <w:right w:val="single" w:sz="4" w:space="0" w:color="FFFFFF" w:themeColor="accent6" w:themeTint="99"/>
        <w:insideH w:val="single" w:sz="4" w:space="0" w:color="FFFFFF" w:themeColor="accent6" w:themeTint="99"/>
        <w:insideV w:val="single" w:sz="4" w:space="0" w:color="FFFFFF" w:themeColor="accent6" w:themeTint="99"/>
      </w:tblBorders>
    </w:tblPr>
    <w:tblStylePr w:type="firstRow">
      <w:rPr>
        <w:b/>
        <w:bCs/>
      </w:rPr>
      <w:tblPr/>
      <w:tcPr>
        <w:tcBorders>
          <w:bottom w:val="single" w:sz="12" w:space="0" w:color="FFFFFF" w:themeColor="accent6" w:themeTint="99"/>
        </w:tcBorders>
      </w:tcPr>
    </w:tblStylePr>
    <w:tblStylePr w:type="lastRow">
      <w:rPr>
        <w:b/>
        <w:bCs/>
      </w:rPr>
      <w:tblPr/>
      <w:tcPr>
        <w:tcBorders>
          <w:top w:val="double" w:sz="4" w:space="0" w:color="FFFFFF" w:themeColor="accent6" w:themeTint="99"/>
        </w:tcBorders>
      </w:tcPr>
    </w:tblStylePr>
    <w:tblStylePr w:type="firstCol">
      <w:rPr>
        <w:b/>
        <w:bCs/>
      </w:rPr>
    </w:tblStylePr>
    <w:tblStylePr w:type="lastCol">
      <w:rPr>
        <w:b/>
        <w:bCs/>
      </w:rPr>
    </w:tblStylePr>
    <w:tblStylePr w:type="band1Vert">
      <w:tblPr/>
      <w:tcPr>
        <w:shd w:val="clear" w:color="auto" w:fill="FFFFFF" w:themeFill="accent6" w:themeFillTint="33"/>
      </w:tcPr>
    </w:tblStylePr>
    <w:tblStylePr w:type="band1Horz">
      <w:tblPr/>
      <w:tcPr>
        <w:shd w:val="clear" w:color="auto" w:fill="FFFFFF" w:themeFill="accent6" w:themeFillTint="33"/>
      </w:tcPr>
    </w:tblStylePr>
  </w:style>
  <w:style w:type="table" w:styleId="GridTable7Colorful">
    <w:name w:val="Grid Table 7 Colorful"/>
    <w:basedOn w:val="TableNormal"/>
    <w:uiPriority w:val="52"/>
    <w:rsid w:val="00572222"/>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7Colorful-Accent1">
    <w:name w:val="Grid Table 7 Colorful Accent 1"/>
    <w:basedOn w:val="TableNormal"/>
    <w:uiPriority w:val="52"/>
    <w:rsid w:val="00572222"/>
    <w:pPr>
      <w:spacing w:after="0" w:line="240" w:lineRule="auto"/>
    </w:pPr>
    <w:rPr>
      <w:color w:val="381212" w:themeColor="accent1" w:themeShade="BF"/>
    </w:rPr>
    <w:tblPr>
      <w:tblStyleRowBandSize w:val="1"/>
      <w:tblStyleColBandSize w:val="1"/>
      <w:tblBorders>
        <w:top w:val="single" w:sz="4" w:space="0" w:color="C14646" w:themeColor="accent1" w:themeTint="99"/>
        <w:left w:val="single" w:sz="4" w:space="0" w:color="C14646" w:themeColor="accent1" w:themeTint="99"/>
        <w:bottom w:val="single" w:sz="4" w:space="0" w:color="C14646" w:themeColor="accent1" w:themeTint="99"/>
        <w:right w:val="single" w:sz="4" w:space="0" w:color="C14646" w:themeColor="accent1" w:themeTint="99"/>
        <w:insideH w:val="single" w:sz="4" w:space="0" w:color="C14646" w:themeColor="accent1" w:themeTint="99"/>
        <w:insideV w:val="single" w:sz="4" w:space="0" w:color="C14646"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AC1C1" w:themeFill="accent1" w:themeFillTint="33"/>
      </w:tcPr>
    </w:tblStylePr>
    <w:tblStylePr w:type="band1Horz">
      <w:tblPr/>
      <w:tcPr>
        <w:shd w:val="clear" w:color="auto" w:fill="EAC1C1" w:themeFill="accent1" w:themeFillTint="33"/>
      </w:tcPr>
    </w:tblStylePr>
    <w:tblStylePr w:type="neCell">
      <w:tblPr/>
      <w:tcPr>
        <w:tcBorders>
          <w:bottom w:val="single" w:sz="4" w:space="0" w:color="C14646" w:themeColor="accent1" w:themeTint="99"/>
        </w:tcBorders>
      </w:tcPr>
    </w:tblStylePr>
    <w:tblStylePr w:type="nwCell">
      <w:tblPr/>
      <w:tcPr>
        <w:tcBorders>
          <w:bottom w:val="single" w:sz="4" w:space="0" w:color="C14646" w:themeColor="accent1" w:themeTint="99"/>
        </w:tcBorders>
      </w:tcPr>
    </w:tblStylePr>
    <w:tblStylePr w:type="seCell">
      <w:tblPr/>
      <w:tcPr>
        <w:tcBorders>
          <w:top w:val="single" w:sz="4" w:space="0" w:color="C14646" w:themeColor="accent1" w:themeTint="99"/>
        </w:tcBorders>
      </w:tcPr>
    </w:tblStylePr>
    <w:tblStylePr w:type="swCell">
      <w:tblPr/>
      <w:tcPr>
        <w:tcBorders>
          <w:top w:val="single" w:sz="4" w:space="0" w:color="C14646" w:themeColor="accent1" w:themeTint="99"/>
        </w:tcBorders>
      </w:tcPr>
    </w:tblStylePr>
  </w:style>
  <w:style w:type="table" w:styleId="GridTable7Colorful-Accent2">
    <w:name w:val="Grid Table 7 Colorful Accent 2"/>
    <w:basedOn w:val="TableNormal"/>
    <w:uiPriority w:val="52"/>
    <w:rsid w:val="00572222"/>
    <w:pPr>
      <w:spacing w:after="0" w:line="240" w:lineRule="auto"/>
    </w:pPr>
    <w:rPr>
      <w:color w:val="FFC20C" w:themeColor="accent2" w:themeShade="BF"/>
    </w:rPr>
    <w:tblPr>
      <w:tblStyleRowBandSize w:val="1"/>
      <w:tblStyleColBandSize w:val="1"/>
      <w:tblBorders>
        <w:top w:val="single" w:sz="4" w:space="0" w:color="FFE7A3" w:themeColor="accent2" w:themeTint="99"/>
        <w:left w:val="single" w:sz="4" w:space="0" w:color="FFE7A3" w:themeColor="accent2" w:themeTint="99"/>
        <w:bottom w:val="single" w:sz="4" w:space="0" w:color="FFE7A3" w:themeColor="accent2" w:themeTint="99"/>
        <w:right w:val="single" w:sz="4" w:space="0" w:color="FFE7A3" w:themeColor="accent2" w:themeTint="99"/>
        <w:insideH w:val="single" w:sz="4" w:space="0" w:color="FFE7A3" w:themeColor="accent2" w:themeTint="99"/>
        <w:insideV w:val="single" w:sz="4" w:space="0" w:color="FFE7A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7E0" w:themeFill="accent2" w:themeFillTint="33"/>
      </w:tcPr>
    </w:tblStylePr>
    <w:tblStylePr w:type="band1Horz">
      <w:tblPr/>
      <w:tcPr>
        <w:shd w:val="clear" w:color="auto" w:fill="FFF7E0" w:themeFill="accent2" w:themeFillTint="33"/>
      </w:tcPr>
    </w:tblStylePr>
    <w:tblStylePr w:type="neCell">
      <w:tblPr/>
      <w:tcPr>
        <w:tcBorders>
          <w:bottom w:val="single" w:sz="4" w:space="0" w:color="FFE7A3" w:themeColor="accent2" w:themeTint="99"/>
        </w:tcBorders>
      </w:tcPr>
    </w:tblStylePr>
    <w:tblStylePr w:type="nwCell">
      <w:tblPr/>
      <w:tcPr>
        <w:tcBorders>
          <w:bottom w:val="single" w:sz="4" w:space="0" w:color="FFE7A3" w:themeColor="accent2" w:themeTint="99"/>
        </w:tcBorders>
      </w:tcPr>
    </w:tblStylePr>
    <w:tblStylePr w:type="seCell">
      <w:tblPr/>
      <w:tcPr>
        <w:tcBorders>
          <w:top w:val="single" w:sz="4" w:space="0" w:color="FFE7A3" w:themeColor="accent2" w:themeTint="99"/>
        </w:tcBorders>
      </w:tcPr>
    </w:tblStylePr>
    <w:tblStylePr w:type="swCell">
      <w:tblPr/>
      <w:tcPr>
        <w:tcBorders>
          <w:top w:val="single" w:sz="4" w:space="0" w:color="FFE7A3" w:themeColor="accent2" w:themeTint="99"/>
        </w:tcBorders>
      </w:tcPr>
    </w:tblStylePr>
  </w:style>
  <w:style w:type="table" w:styleId="GridTable7Colorful-Accent3">
    <w:name w:val="Grid Table 7 Colorful Accent 3"/>
    <w:basedOn w:val="TableNormal"/>
    <w:uiPriority w:val="52"/>
    <w:rsid w:val="00572222"/>
    <w:pPr>
      <w:spacing w:after="0" w:line="240" w:lineRule="auto"/>
    </w:pPr>
    <w:rPr>
      <w:color w:val="49B3A1" w:themeColor="accent3" w:themeShade="BF"/>
    </w:rPr>
    <w:tblPr>
      <w:tblStyleRowBandSize w:val="1"/>
      <w:tblStyleColBandSize w:val="1"/>
      <w:tblBorders>
        <w:top w:val="single" w:sz="4" w:space="0" w:color="B5E1D9" w:themeColor="accent3" w:themeTint="99"/>
        <w:left w:val="single" w:sz="4" w:space="0" w:color="B5E1D9" w:themeColor="accent3" w:themeTint="99"/>
        <w:bottom w:val="single" w:sz="4" w:space="0" w:color="B5E1D9" w:themeColor="accent3" w:themeTint="99"/>
        <w:right w:val="single" w:sz="4" w:space="0" w:color="B5E1D9" w:themeColor="accent3" w:themeTint="99"/>
        <w:insideH w:val="single" w:sz="4" w:space="0" w:color="B5E1D9" w:themeColor="accent3" w:themeTint="99"/>
        <w:insideV w:val="single" w:sz="4" w:space="0" w:color="B5E1D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6F5F2" w:themeFill="accent3" w:themeFillTint="33"/>
      </w:tcPr>
    </w:tblStylePr>
    <w:tblStylePr w:type="band1Horz">
      <w:tblPr/>
      <w:tcPr>
        <w:shd w:val="clear" w:color="auto" w:fill="E6F5F2" w:themeFill="accent3" w:themeFillTint="33"/>
      </w:tcPr>
    </w:tblStylePr>
    <w:tblStylePr w:type="neCell">
      <w:tblPr/>
      <w:tcPr>
        <w:tcBorders>
          <w:bottom w:val="single" w:sz="4" w:space="0" w:color="B5E1D9" w:themeColor="accent3" w:themeTint="99"/>
        </w:tcBorders>
      </w:tcPr>
    </w:tblStylePr>
    <w:tblStylePr w:type="nwCell">
      <w:tblPr/>
      <w:tcPr>
        <w:tcBorders>
          <w:bottom w:val="single" w:sz="4" w:space="0" w:color="B5E1D9" w:themeColor="accent3" w:themeTint="99"/>
        </w:tcBorders>
      </w:tcPr>
    </w:tblStylePr>
    <w:tblStylePr w:type="seCell">
      <w:tblPr/>
      <w:tcPr>
        <w:tcBorders>
          <w:top w:val="single" w:sz="4" w:space="0" w:color="B5E1D9" w:themeColor="accent3" w:themeTint="99"/>
        </w:tcBorders>
      </w:tcPr>
    </w:tblStylePr>
    <w:tblStylePr w:type="swCell">
      <w:tblPr/>
      <w:tcPr>
        <w:tcBorders>
          <w:top w:val="single" w:sz="4" w:space="0" w:color="B5E1D9" w:themeColor="accent3" w:themeTint="99"/>
        </w:tcBorders>
      </w:tcPr>
    </w:tblStylePr>
  </w:style>
  <w:style w:type="table" w:styleId="GridTable7Colorful-Accent4">
    <w:name w:val="Grid Table 7 Colorful Accent 4"/>
    <w:basedOn w:val="TableNormal"/>
    <w:uiPriority w:val="52"/>
    <w:rsid w:val="00572222"/>
    <w:pPr>
      <w:spacing w:after="0" w:line="240" w:lineRule="auto"/>
    </w:pPr>
    <w:rPr>
      <w:color w:val="2C2A2A" w:themeColor="accent4" w:themeShade="BF"/>
    </w:rPr>
    <w:tblPr>
      <w:tblStyleRowBandSize w:val="1"/>
      <w:tblStyleColBandSize w:val="1"/>
      <w:tblBorders>
        <w:top w:val="single" w:sz="4" w:space="0" w:color="8B8585" w:themeColor="accent4" w:themeTint="99"/>
        <w:left w:val="single" w:sz="4" w:space="0" w:color="8B8585" w:themeColor="accent4" w:themeTint="99"/>
        <w:bottom w:val="single" w:sz="4" w:space="0" w:color="8B8585" w:themeColor="accent4" w:themeTint="99"/>
        <w:right w:val="single" w:sz="4" w:space="0" w:color="8B8585" w:themeColor="accent4" w:themeTint="99"/>
        <w:insideH w:val="single" w:sz="4" w:space="0" w:color="8B8585" w:themeColor="accent4" w:themeTint="99"/>
        <w:insideV w:val="single" w:sz="4" w:space="0" w:color="8B8585"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8D6D6" w:themeFill="accent4" w:themeFillTint="33"/>
      </w:tcPr>
    </w:tblStylePr>
    <w:tblStylePr w:type="band1Horz">
      <w:tblPr/>
      <w:tcPr>
        <w:shd w:val="clear" w:color="auto" w:fill="D8D6D6" w:themeFill="accent4" w:themeFillTint="33"/>
      </w:tcPr>
    </w:tblStylePr>
    <w:tblStylePr w:type="neCell">
      <w:tblPr/>
      <w:tcPr>
        <w:tcBorders>
          <w:bottom w:val="single" w:sz="4" w:space="0" w:color="8B8585" w:themeColor="accent4" w:themeTint="99"/>
        </w:tcBorders>
      </w:tcPr>
    </w:tblStylePr>
    <w:tblStylePr w:type="nwCell">
      <w:tblPr/>
      <w:tcPr>
        <w:tcBorders>
          <w:bottom w:val="single" w:sz="4" w:space="0" w:color="8B8585" w:themeColor="accent4" w:themeTint="99"/>
        </w:tcBorders>
      </w:tcPr>
    </w:tblStylePr>
    <w:tblStylePr w:type="seCell">
      <w:tblPr/>
      <w:tcPr>
        <w:tcBorders>
          <w:top w:val="single" w:sz="4" w:space="0" w:color="8B8585" w:themeColor="accent4" w:themeTint="99"/>
        </w:tcBorders>
      </w:tcPr>
    </w:tblStylePr>
    <w:tblStylePr w:type="swCell">
      <w:tblPr/>
      <w:tcPr>
        <w:tcBorders>
          <w:top w:val="single" w:sz="4" w:space="0" w:color="8B8585" w:themeColor="accent4" w:themeTint="99"/>
        </w:tcBorders>
      </w:tcPr>
    </w:tblStylePr>
  </w:style>
  <w:style w:type="table" w:styleId="GridTable7Colorful-Accent5">
    <w:name w:val="Grid Table 7 Colorful Accent 5"/>
    <w:basedOn w:val="TableNormal"/>
    <w:uiPriority w:val="52"/>
    <w:rsid w:val="00572222"/>
    <w:pPr>
      <w:spacing w:after="0" w:line="240" w:lineRule="auto"/>
    </w:pPr>
    <w:rPr>
      <w:color w:val="BFBFBF" w:themeColor="accent5" w:themeShade="BF"/>
    </w:rPr>
    <w:tblPr>
      <w:tblStyleRowBandSize w:val="1"/>
      <w:tblStyleColBandSize w:val="1"/>
      <w:tblBorders>
        <w:top w:val="single" w:sz="4" w:space="0" w:color="FFFFFF" w:themeColor="accent5" w:themeTint="99"/>
        <w:left w:val="single" w:sz="4" w:space="0" w:color="FFFFFF" w:themeColor="accent5" w:themeTint="99"/>
        <w:bottom w:val="single" w:sz="4" w:space="0" w:color="FFFFFF" w:themeColor="accent5" w:themeTint="99"/>
        <w:right w:val="single" w:sz="4" w:space="0" w:color="FFFFFF" w:themeColor="accent5" w:themeTint="99"/>
        <w:insideH w:val="single" w:sz="4" w:space="0" w:color="FFFFFF" w:themeColor="accent5" w:themeTint="99"/>
        <w:insideV w:val="single" w:sz="4" w:space="0" w:color="FFFFFF"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FFF" w:themeFill="accent5" w:themeFillTint="33"/>
      </w:tcPr>
    </w:tblStylePr>
    <w:tblStylePr w:type="band1Horz">
      <w:tblPr/>
      <w:tcPr>
        <w:shd w:val="clear" w:color="auto" w:fill="FFFFFF" w:themeFill="accent5" w:themeFillTint="33"/>
      </w:tcPr>
    </w:tblStylePr>
    <w:tblStylePr w:type="neCell">
      <w:tblPr/>
      <w:tcPr>
        <w:tcBorders>
          <w:bottom w:val="single" w:sz="4" w:space="0" w:color="FFFFFF" w:themeColor="accent5" w:themeTint="99"/>
        </w:tcBorders>
      </w:tcPr>
    </w:tblStylePr>
    <w:tblStylePr w:type="nwCell">
      <w:tblPr/>
      <w:tcPr>
        <w:tcBorders>
          <w:bottom w:val="single" w:sz="4" w:space="0" w:color="FFFFFF" w:themeColor="accent5" w:themeTint="99"/>
        </w:tcBorders>
      </w:tcPr>
    </w:tblStylePr>
    <w:tblStylePr w:type="seCell">
      <w:tblPr/>
      <w:tcPr>
        <w:tcBorders>
          <w:top w:val="single" w:sz="4" w:space="0" w:color="FFFFFF" w:themeColor="accent5" w:themeTint="99"/>
        </w:tcBorders>
      </w:tcPr>
    </w:tblStylePr>
    <w:tblStylePr w:type="swCell">
      <w:tblPr/>
      <w:tcPr>
        <w:tcBorders>
          <w:top w:val="single" w:sz="4" w:space="0" w:color="FFFFFF" w:themeColor="accent5" w:themeTint="99"/>
        </w:tcBorders>
      </w:tcPr>
    </w:tblStylePr>
  </w:style>
  <w:style w:type="table" w:styleId="GridTable7Colorful-Accent6">
    <w:name w:val="Grid Table 7 Colorful Accent 6"/>
    <w:basedOn w:val="TableNormal"/>
    <w:uiPriority w:val="52"/>
    <w:rsid w:val="00572222"/>
    <w:pPr>
      <w:spacing w:after="0" w:line="240" w:lineRule="auto"/>
    </w:pPr>
    <w:rPr>
      <w:color w:val="BFBFBF" w:themeColor="accent6" w:themeShade="BF"/>
    </w:rPr>
    <w:tblPr>
      <w:tblStyleRowBandSize w:val="1"/>
      <w:tblStyleColBandSize w:val="1"/>
      <w:tblBorders>
        <w:top w:val="single" w:sz="4" w:space="0" w:color="FFFFFF" w:themeColor="accent6" w:themeTint="99"/>
        <w:left w:val="single" w:sz="4" w:space="0" w:color="FFFFFF" w:themeColor="accent6" w:themeTint="99"/>
        <w:bottom w:val="single" w:sz="4" w:space="0" w:color="FFFFFF" w:themeColor="accent6" w:themeTint="99"/>
        <w:right w:val="single" w:sz="4" w:space="0" w:color="FFFFFF" w:themeColor="accent6" w:themeTint="99"/>
        <w:insideH w:val="single" w:sz="4" w:space="0" w:color="FFFFFF" w:themeColor="accent6" w:themeTint="99"/>
        <w:insideV w:val="single" w:sz="4" w:space="0" w:color="FFFFFF"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FFF" w:themeFill="accent6" w:themeFillTint="33"/>
      </w:tcPr>
    </w:tblStylePr>
    <w:tblStylePr w:type="band1Horz">
      <w:tblPr/>
      <w:tcPr>
        <w:shd w:val="clear" w:color="auto" w:fill="FFFFFF" w:themeFill="accent6" w:themeFillTint="33"/>
      </w:tcPr>
    </w:tblStylePr>
    <w:tblStylePr w:type="neCell">
      <w:tblPr/>
      <w:tcPr>
        <w:tcBorders>
          <w:bottom w:val="single" w:sz="4" w:space="0" w:color="FFFFFF" w:themeColor="accent6" w:themeTint="99"/>
        </w:tcBorders>
      </w:tcPr>
    </w:tblStylePr>
    <w:tblStylePr w:type="nwCell">
      <w:tblPr/>
      <w:tcPr>
        <w:tcBorders>
          <w:bottom w:val="single" w:sz="4" w:space="0" w:color="FFFFFF" w:themeColor="accent6" w:themeTint="99"/>
        </w:tcBorders>
      </w:tcPr>
    </w:tblStylePr>
    <w:tblStylePr w:type="seCell">
      <w:tblPr/>
      <w:tcPr>
        <w:tcBorders>
          <w:top w:val="single" w:sz="4" w:space="0" w:color="FFFFFF" w:themeColor="accent6" w:themeTint="99"/>
        </w:tcBorders>
      </w:tcPr>
    </w:tblStylePr>
    <w:tblStylePr w:type="swCell">
      <w:tblPr/>
      <w:tcPr>
        <w:tcBorders>
          <w:top w:val="single" w:sz="4" w:space="0" w:color="FFFFFF" w:themeColor="accent6" w:themeTint="99"/>
        </w:tcBorders>
      </w:tcPr>
    </w:tblStylePr>
  </w:style>
  <w:style w:type="character" w:customStyle="1" w:styleId="Heading3Char">
    <w:name w:val="Heading 3 Char"/>
    <w:basedOn w:val="DefaultParagraphFont"/>
    <w:link w:val="Heading3"/>
    <w:uiPriority w:val="9"/>
    <w:semiHidden/>
    <w:rsid w:val="00572222"/>
    <w:rPr>
      <w:rFonts w:asciiTheme="majorHAnsi" w:eastAsiaTheme="majorEastAsia" w:hAnsiTheme="majorHAnsi" w:cstheme="majorBidi"/>
      <w:color w:val="250C0C" w:themeColor="accent1" w:themeShade="7F"/>
      <w:kern w:val="16"/>
      <w:sz w:val="24"/>
      <w:szCs w:val="24"/>
      <w14:ligatures w14:val="standardContextual"/>
      <w14:numForm w14:val="oldStyle"/>
      <w14:numSpacing w14:val="proportional"/>
      <w14:cntxtAlts/>
    </w:rPr>
  </w:style>
  <w:style w:type="character" w:customStyle="1" w:styleId="Heading4Char">
    <w:name w:val="Heading 4 Char"/>
    <w:basedOn w:val="DefaultParagraphFont"/>
    <w:link w:val="Heading4"/>
    <w:uiPriority w:val="9"/>
    <w:semiHidden/>
    <w:rsid w:val="00572222"/>
    <w:rPr>
      <w:rFonts w:asciiTheme="majorHAnsi" w:eastAsiaTheme="majorEastAsia" w:hAnsiTheme="majorHAnsi" w:cstheme="majorBidi"/>
      <w:i/>
      <w:iCs/>
      <w:color w:val="381212" w:themeColor="accent1" w:themeShade="BF"/>
      <w:kern w:val="16"/>
      <w:sz w:val="22"/>
      <w14:ligatures w14:val="standardContextual"/>
      <w14:numForm w14:val="oldStyle"/>
      <w14:numSpacing w14:val="proportional"/>
      <w14:cntxtAlts/>
    </w:rPr>
  </w:style>
  <w:style w:type="character" w:customStyle="1" w:styleId="Heading5Char">
    <w:name w:val="Heading 5 Char"/>
    <w:basedOn w:val="DefaultParagraphFont"/>
    <w:link w:val="Heading5"/>
    <w:uiPriority w:val="9"/>
    <w:semiHidden/>
    <w:rsid w:val="00572222"/>
    <w:rPr>
      <w:rFonts w:asciiTheme="majorHAnsi" w:eastAsiaTheme="majorEastAsia" w:hAnsiTheme="majorHAnsi" w:cstheme="majorBidi"/>
      <w:color w:val="381212" w:themeColor="accent1" w:themeShade="BF"/>
      <w:kern w:val="16"/>
      <w:sz w:val="22"/>
      <w14:ligatures w14:val="standardContextual"/>
      <w14:numForm w14:val="oldStyle"/>
      <w14:numSpacing w14:val="proportional"/>
      <w14:cntxtAlts/>
    </w:rPr>
  </w:style>
  <w:style w:type="character" w:customStyle="1" w:styleId="Heading6Char">
    <w:name w:val="Heading 6 Char"/>
    <w:basedOn w:val="DefaultParagraphFont"/>
    <w:link w:val="Heading6"/>
    <w:uiPriority w:val="9"/>
    <w:semiHidden/>
    <w:rsid w:val="00572222"/>
    <w:rPr>
      <w:rFonts w:asciiTheme="majorHAnsi" w:eastAsiaTheme="majorEastAsia" w:hAnsiTheme="majorHAnsi" w:cstheme="majorBidi"/>
      <w:color w:val="250C0C" w:themeColor="accent1" w:themeShade="7F"/>
      <w:kern w:val="16"/>
      <w:sz w:val="22"/>
      <w14:ligatures w14:val="standardContextual"/>
      <w14:numForm w14:val="oldStyle"/>
      <w14:numSpacing w14:val="proportional"/>
      <w14:cntxtAlts/>
    </w:rPr>
  </w:style>
  <w:style w:type="character" w:customStyle="1" w:styleId="Heading7Char">
    <w:name w:val="Heading 7 Char"/>
    <w:basedOn w:val="DefaultParagraphFont"/>
    <w:link w:val="Heading7"/>
    <w:uiPriority w:val="9"/>
    <w:semiHidden/>
    <w:rsid w:val="00572222"/>
    <w:rPr>
      <w:rFonts w:asciiTheme="majorHAnsi" w:eastAsiaTheme="majorEastAsia" w:hAnsiTheme="majorHAnsi" w:cstheme="majorBidi"/>
      <w:i/>
      <w:iCs/>
      <w:color w:val="250C0C" w:themeColor="accent1" w:themeShade="7F"/>
      <w:kern w:val="16"/>
      <w:sz w:val="22"/>
      <w14:ligatures w14:val="standardContextual"/>
      <w14:numForm w14:val="oldStyle"/>
      <w14:numSpacing w14:val="proportional"/>
      <w14:cntxtAlts/>
    </w:rPr>
  </w:style>
  <w:style w:type="character" w:customStyle="1" w:styleId="Heading8Char">
    <w:name w:val="Heading 8 Char"/>
    <w:basedOn w:val="DefaultParagraphFont"/>
    <w:link w:val="Heading8"/>
    <w:uiPriority w:val="9"/>
    <w:semiHidden/>
    <w:rsid w:val="00572222"/>
    <w:rPr>
      <w:rFonts w:asciiTheme="majorHAnsi" w:eastAsiaTheme="majorEastAsia" w:hAnsiTheme="majorHAnsi" w:cstheme="majorBidi"/>
      <w:color w:val="272727" w:themeColor="text1" w:themeTint="D8"/>
      <w:kern w:val="16"/>
      <w:sz w:val="22"/>
      <w:szCs w:val="21"/>
      <w14:ligatures w14:val="standardContextual"/>
      <w14:numForm w14:val="oldStyle"/>
      <w14:numSpacing w14:val="proportional"/>
      <w14:cntxtAlts/>
    </w:rPr>
  </w:style>
  <w:style w:type="character" w:customStyle="1" w:styleId="Heading9Char">
    <w:name w:val="Heading 9 Char"/>
    <w:basedOn w:val="DefaultParagraphFont"/>
    <w:link w:val="Heading9"/>
    <w:uiPriority w:val="9"/>
    <w:semiHidden/>
    <w:rsid w:val="00572222"/>
    <w:rPr>
      <w:rFonts w:asciiTheme="majorHAnsi" w:eastAsiaTheme="majorEastAsia" w:hAnsiTheme="majorHAnsi" w:cstheme="majorBidi"/>
      <w:i/>
      <w:iCs/>
      <w:color w:val="272727" w:themeColor="text1" w:themeTint="D8"/>
      <w:kern w:val="16"/>
      <w:sz w:val="22"/>
      <w:szCs w:val="21"/>
      <w14:ligatures w14:val="standardContextual"/>
      <w14:numForm w14:val="oldStyle"/>
      <w14:numSpacing w14:val="proportional"/>
      <w14:cntxtAlts/>
    </w:rPr>
  </w:style>
  <w:style w:type="character" w:styleId="HTMLAcronym">
    <w:name w:val="HTML Acronym"/>
    <w:basedOn w:val="DefaultParagraphFont"/>
    <w:uiPriority w:val="99"/>
    <w:semiHidden/>
    <w:unhideWhenUsed/>
    <w:rsid w:val="00572222"/>
    <w:rPr>
      <w:sz w:val="22"/>
    </w:rPr>
  </w:style>
  <w:style w:type="paragraph" w:styleId="HTMLAddress">
    <w:name w:val="HTML Address"/>
    <w:basedOn w:val="Normal"/>
    <w:link w:val="HTMLAddressChar"/>
    <w:uiPriority w:val="99"/>
    <w:semiHidden/>
    <w:unhideWhenUsed/>
    <w:rsid w:val="00572222"/>
    <w:pPr>
      <w:spacing w:after="0" w:line="240" w:lineRule="auto"/>
    </w:pPr>
    <w:rPr>
      <w:i/>
      <w:iCs/>
    </w:rPr>
  </w:style>
  <w:style w:type="character" w:customStyle="1" w:styleId="HTMLAddressChar">
    <w:name w:val="HTML Address Char"/>
    <w:basedOn w:val="DefaultParagraphFont"/>
    <w:link w:val="HTMLAddress"/>
    <w:uiPriority w:val="99"/>
    <w:semiHidden/>
    <w:rsid w:val="00572222"/>
    <w:rPr>
      <w:i/>
      <w:iCs/>
      <w:kern w:val="16"/>
      <w:sz w:val="22"/>
      <w14:ligatures w14:val="standardContextual"/>
      <w14:numForm w14:val="oldStyle"/>
      <w14:numSpacing w14:val="proportional"/>
      <w14:cntxtAlts/>
    </w:rPr>
  </w:style>
  <w:style w:type="character" w:styleId="HTMLCite">
    <w:name w:val="HTML Cite"/>
    <w:basedOn w:val="DefaultParagraphFont"/>
    <w:uiPriority w:val="99"/>
    <w:semiHidden/>
    <w:unhideWhenUsed/>
    <w:rsid w:val="00572222"/>
    <w:rPr>
      <w:i/>
      <w:iCs/>
      <w:sz w:val="22"/>
    </w:rPr>
  </w:style>
  <w:style w:type="character" w:styleId="HTMLCode">
    <w:name w:val="HTML Code"/>
    <w:basedOn w:val="DefaultParagraphFont"/>
    <w:uiPriority w:val="99"/>
    <w:semiHidden/>
    <w:unhideWhenUsed/>
    <w:rsid w:val="00572222"/>
    <w:rPr>
      <w:rFonts w:ascii="Consolas" w:hAnsi="Consolas"/>
      <w:sz w:val="22"/>
      <w:szCs w:val="20"/>
    </w:rPr>
  </w:style>
  <w:style w:type="character" w:styleId="HTMLDefinition">
    <w:name w:val="HTML Definition"/>
    <w:basedOn w:val="DefaultParagraphFont"/>
    <w:uiPriority w:val="99"/>
    <w:semiHidden/>
    <w:unhideWhenUsed/>
    <w:rsid w:val="00572222"/>
    <w:rPr>
      <w:i/>
      <w:iCs/>
      <w:sz w:val="22"/>
    </w:rPr>
  </w:style>
  <w:style w:type="character" w:styleId="HTMLKeyboard">
    <w:name w:val="HTML Keyboard"/>
    <w:basedOn w:val="DefaultParagraphFont"/>
    <w:uiPriority w:val="99"/>
    <w:semiHidden/>
    <w:unhideWhenUsed/>
    <w:rsid w:val="00572222"/>
    <w:rPr>
      <w:rFonts w:ascii="Consolas" w:hAnsi="Consolas"/>
      <w:sz w:val="22"/>
      <w:szCs w:val="20"/>
    </w:rPr>
  </w:style>
  <w:style w:type="paragraph" w:styleId="HTMLPreformatted">
    <w:name w:val="HTML Preformatted"/>
    <w:basedOn w:val="Normal"/>
    <w:link w:val="HTMLPreformattedChar"/>
    <w:uiPriority w:val="99"/>
    <w:semiHidden/>
    <w:unhideWhenUsed/>
    <w:rsid w:val="00572222"/>
    <w:pPr>
      <w:spacing w:after="0" w:line="240" w:lineRule="auto"/>
    </w:pPr>
    <w:rPr>
      <w:rFonts w:ascii="Consolas" w:hAnsi="Consolas"/>
    </w:rPr>
  </w:style>
  <w:style w:type="character" w:customStyle="1" w:styleId="HTMLPreformattedChar">
    <w:name w:val="HTML Preformatted Char"/>
    <w:basedOn w:val="DefaultParagraphFont"/>
    <w:link w:val="HTMLPreformatted"/>
    <w:uiPriority w:val="99"/>
    <w:semiHidden/>
    <w:rsid w:val="00572222"/>
    <w:rPr>
      <w:rFonts w:ascii="Consolas" w:hAnsi="Consolas"/>
      <w:kern w:val="16"/>
      <w:sz w:val="22"/>
      <w14:ligatures w14:val="standardContextual"/>
      <w14:numForm w14:val="oldStyle"/>
      <w14:numSpacing w14:val="proportional"/>
      <w14:cntxtAlts/>
    </w:rPr>
  </w:style>
  <w:style w:type="character" w:styleId="HTMLSample">
    <w:name w:val="HTML Sample"/>
    <w:basedOn w:val="DefaultParagraphFont"/>
    <w:uiPriority w:val="99"/>
    <w:semiHidden/>
    <w:unhideWhenUsed/>
    <w:rsid w:val="00572222"/>
    <w:rPr>
      <w:rFonts w:ascii="Consolas" w:hAnsi="Consolas"/>
      <w:sz w:val="24"/>
      <w:szCs w:val="24"/>
    </w:rPr>
  </w:style>
  <w:style w:type="character" w:styleId="HTMLTypewriter">
    <w:name w:val="HTML Typewriter"/>
    <w:basedOn w:val="DefaultParagraphFont"/>
    <w:uiPriority w:val="99"/>
    <w:semiHidden/>
    <w:unhideWhenUsed/>
    <w:rsid w:val="00572222"/>
    <w:rPr>
      <w:rFonts w:ascii="Consolas" w:hAnsi="Consolas"/>
      <w:sz w:val="22"/>
      <w:szCs w:val="20"/>
    </w:rPr>
  </w:style>
  <w:style w:type="character" w:styleId="HTMLVariable">
    <w:name w:val="HTML Variable"/>
    <w:basedOn w:val="DefaultParagraphFont"/>
    <w:uiPriority w:val="99"/>
    <w:semiHidden/>
    <w:unhideWhenUsed/>
    <w:rsid w:val="00572222"/>
    <w:rPr>
      <w:i/>
      <w:iCs/>
      <w:sz w:val="22"/>
    </w:rPr>
  </w:style>
  <w:style w:type="character" w:styleId="Hyperlink">
    <w:name w:val="Hyperlink"/>
    <w:basedOn w:val="DefaultParagraphFont"/>
    <w:uiPriority w:val="99"/>
    <w:semiHidden/>
    <w:unhideWhenUsed/>
    <w:rsid w:val="000F51EC"/>
    <w:rPr>
      <w:color w:val="1D1C1C" w:themeColor="accent4" w:themeShade="80"/>
      <w:sz w:val="22"/>
      <w:u w:val="single"/>
    </w:rPr>
  </w:style>
  <w:style w:type="paragraph" w:styleId="Index1">
    <w:name w:val="index 1"/>
    <w:basedOn w:val="Normal"/>
    <w:next w:val="Normal"/>
    <w:autoRedefine/>
    <w:uiPriority w:val="99"/>
    <w:semiHidden/>
    <w:unhideWhenUsed/>
    <w:rsid w:val="00572222"/>
    <w:pPr>
      <w:spacing w:after="0" w:line="240" w:lineRule="auto"/>
      <w:ind w:left="200" w:hanging="200"/>
    </w:pPr>
  </w:style>
  <w:style w:type="paragraph" w:styleId="Index2">
    <w:name w:val="index 2"/>
    <w:basedOn w:val="Normal"/>
    <w:next w:val="Normal"/>
    <w:autoRedefine/>
    <w:uiPriority w:val="99"/>
    <w:semiHidden/>
    <w:unhideWhenUsed/>
    <w:rsid w:val="00572222"/>
    <w:pPr>
      <w:spacing w:after="0" w:line="240" w:lineRule="auto"/>
      <w:ind w:left="400" w:hanging="200"/>
    </w:pPr>
  </w:style>
  <w:style w:type="paragraph" w:styleId="Index3">
    <w:name w:val="index 3"/>
    <w:basedOn w:val="Normal"/>
    <w:next w:val="Normal"/>
    <w:autoRedefine/>
    <w:uiPriority w:val="99"/>
    <w:semiHidden/>
    <w:unhideWhenUsed/>
    <w:rsid w:val="00572222"/>
    <w:pPr>
      <w:spacing w:after="0" w:line="240" w:lineRule="auto"/>
      <w:ind w:left="600" w:hanging="200"/>
    </w:pPr>
  </w:style>
  <w:style w:type="paragraph" w:styleId="Index4">
    <w:name w:val="index 4"/>
    <w:basedOn w:val="Normal"/>
    <w:next w:val="Normal"/>
    <w:autoRedefine/>
    <w:uiPriority w:val="99"/>
    <w:semiHidden/>
    <w:unhideWhenUsed/>
    <w:rsid w:val="00572222"/>
    <w:pPr>
      <w:spacing w:after="0" w:line="240" w:lineRule="auto"/>
      <w:ind w:left="800" w:hanging="200"/>
    </w:pPr>
  </w:style>
  <w:style w:type="paragraph" w:styleId="Index5">
    <w:name w:val="index 5"/>
    <w:basedOn w:val="Normal"/>
    <w:next w:val="Normal"/>
    <w:autoRedefine/>
    <w:uiPriority w:val="99"/>
    <w:semiHidden/>
    <w:unhideWhenUsed/>
    <w:rsid w:val="00572222"/>
    <w:pPr>
      <w:spacing w:after="0" w:line="240" w:lineRule="auto"/>
      <w:ind w:left="1000" w:hanging="200"/>
    </w:pPr>
  </w:style>
  <w:style w:type="paragraph" w:styleId="Index6">
    <w:name w:val="index 6"/>
    <w:basedOn w:val="Normal"/>
    <w:next w:val="Normal"/>
    <w:autoRedefine/>
    <w:uiPriority w:val="99"/>
    <w:semiHidden/>
    <w:unhideWhenUsed/>
    <w:rsid w:val="00572222"/>
    <w:pPr>
      <w:spacing w:after="0" w:line="240" w:lineRule="auto"/>
      <w:ind w:left="1200" w:hanging="200"/>
    </w:pPr>
  </w:style>
  <w:style w:type="paragraph" w:styleId="Index7">
    <w:name w:val="index 7"/>
    <w:basedOn w:val="Normal"/>
    <w:next w:val="Normal"/>
    <w:autoRedefine/>
    <w:uiPriority w:val="99"/>
    <w:semiHidden/>
    <w:unhideWhenUsed/>
    <w:rsid w:val="00572222"/>
    <w:pPr>
      <w:spacing w:after="0" w:line="240" w:lineRule="auto"/>
      <w:ind w:left="1400" w:hanging="200"/>
    </w:pPr>
  </w:style>
  <w:style w:type="paragraph" w:styleId="Index8">
    <w:name w:val="index 8"/>
    <w:basedOn w:val="Normal"/>
    <w:next w:val="Normal"/>
    <w:autoRedefine/>
    <w:uiPriority w:val="99"/>
    <w:semiHidden/>
    <w:unhideWhenUsed/>
    <w:rsid w:val="00572222"/>
    <w:pPr>
      <w:spacing w:after="0" w:line="240" w:lineRule="auto"/>
      <w:ind w:left="1600" w:hanging="200"/>
    </w:pPr>
  </w:style>
  <w:style w:type="paragraph" w:styleId="Index9">
    <w:name w:val="index 9"/>
    <w:basedOn w:val="Normal"/>
    <w:next w:val="Normal"/>
    <w:autoRedefine/>
    <w:uiPriority w:val="99"/>
    <w:semiHidden/>
    <w:unhideWhenUsed/>
    <w:rsid w:val="00572222"/>
    <w:pPr>
      <w:spacing w:after="0" w:line="240" w:lineRule="auto"/>
      <w:ind w:left="1800" w:hanging="200"/>
    </w:pPr>
  </w:style>
  <w:style w:type="paragraph" w:styleId="IndexHeading">
    <w:name w:val="index heading"/>
    <w:basedOn w:val="Normal"/>
    <w:next w:val="Index1"/>
    <w:uiPriority w:val="99"/>
    <w:semiHidden/>
    <w:unhideWhenUsed/>
    <w:rsid w:val="00572222"/>
    <w:rPr>
      <w:rFonts w:asciiTheme="majorHAnsi" w:eastAsiaTheme="majorEastAsia" w:hAnsiTheme="majorHAnsi" w:cstheme="majorBidi"/>
      <w:b/>
      <w:bCs/>
    </w:rPr>
  </w:style>
  <w:style w:type="character" w:styleId="IntenseEmphasis">
    <w:name w:val="Intense Emphasis"/>
    <w:basedOn w:val="DefaultParagraphFont"/>
    <w:uiPriority w:val="21"/>
    <w:semiHidden/>
    <w:qFormat/>
    <w:rsid w:val="000F51EC"/>
    <w:rPr>
      <w:i/>
      <w:iCs/>
      <w:color w:val="381212" w:themeColor="accent1" w:themeShade="BF"/>
      <w:sz w:val="22"/>
    </w:rPr>
  </w:style>
  <w:style w:type="paragraph" w:styleId="IntenseQuote">
    <w:name w:val="Intense Quote"/>
    <w:basedOn w:val="Normal"/>
    <w:next w:val="Normal"/>
    <w:link w:val="IntenseQuoteChar"/>
    <w:uiPriority w:val="30"/>
    <w:semiHidden/>
    <w:qFormat/>
    <w:rsid w:val="000F51EC"/>
    <w:pPr>
      <w:pBdr>
        <w:top w:val="single" w:sz="4" w:space="10" w:color="4B1919" w:themeColor="accent1"/>
        <w:bottom w:val="single" w:sz="4" w:space="10" w:color="4B1919" w:themeColor="accent1"/>
      </w:pBdr>
      <w:spacing w:before="360" w:after="360"/>
      <w:ind w:left="864" w:right="864"/>
      <w:jc w:val="center"/>
    </w:pPr>
    <w:rPr>
      <w:i/>
      <w:iCs/>
      <w:color w:val="381212" w:themeColor="accent1" w:themeShade="BF"/>
    </w:rPr>
  </w:style>
  <w:style w:type="character" w:customStyle="1" w:styleId="IntenseQuoteChar">
    <w:name w:val="Intense Quote Char"/>
    <w:basedOn w:val="DefaultParagraphFont"/>
    <w:link w:val="IntenseQuote"/>
    <w:uiPriority w:val="30"/>
    <w:semiHidden/>
    <w:rsid w:val="000F51EC"/>
    <w:rPr>
      <w:i/>
      <w:iCs/>
      <w:color w:val="381212" w:themeColor="accent1" w:themeShade="BF"/>
    </w:rPr>
  </w:style>
  <w:style w:type="character" w:styleId="IntenseReference">
    <w:name w:val="Intense Reference"/>
    <w:basedOn w:val="DefaultParagraphFont"/>
    <w:uiPriority w:val="32"/>
    <w:semiHidden/>
    <w:qFormat/>
    <w:rsid w:val="000F51EC"/>
    <w:rPr>
      <w:b/>
      <w:bCs/>
      <w:caps w:val="0"/>
      <w:smallCaps/>
      <w:color w:val="381212" w:themeColor="accent1" w:themeShade="BF"/>
      <w:spacing w:val="5"/>
      <w:sz w:val="22"/>
    </w:rPr>
  </w:style>
  <w:style w:type="table" w:styleId="LightGrid">
    <w:name w:val="Light Grid"/>
    <w:basedOn w:val="TableNormal"/>
    <w:uiPriority w:val="62"/>
    <w:semiHidden/>
    <w:unhideWhenUsed/>
    <w:rsid w:val="00572222"/>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semiHidden/>
    <w:unhideWhenUsed/>
    <w:rsid w:val="00572222"/>
    <w:pPr>
      <w:spacing w:after="0" w:line="240" w:lineRule="auto"/>
    </w:pPr>
    <w:tblPr>
      <w:tblStyleRowBandSize w:val="1"/>
      <w:tblStyleColBandSize w:val="1"/>
      <w:tblBorders>
        <w:top w:val="single" w:sz="8" w:space="0" w:color="4B1919" w:themeColor="accent1"/>
        <w:left w:val="single" w:sz="8" w:space="0" w:color="4B1919" w:themeColor="accent1"/>
        <w:bottom w:val="single" w:sz="8" w:space="0" w:color="4B1919" w:themeColor="accent1"/>
        <w:right w:val="single" w:sz="8" w:space="0" w:color="4B1919" w:themeColor="accent1"/>
        <w:insideH w:val="single" w:sz="8" w:space="0" w:color="4B1919" w:themeColor="accent1"/>
        <w:insideV w:val="single" w:sz="8" w:space="0" w:color="4B1919"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1919" w:themeColor="accent1"/>
          <w:left w:val="single" w:sz="8" w:space="0" w:color="4B1919" w:themeColor="accent1"/>
          <w:bottom w:val="single" w:sz="18" w:space="0" w:color="4B1919" w:themeColor="accent1"/>
          <w:right w:val="single" w:sz="8" w:space="0" w:color="4B1919" w:themeColor="accent1"/>
          <w:insideH w:val="nil"/>
          <w:insideV w:val="single" w:sz="8" w:space="0" w:color="4B1919"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1919" w:themeColor="accent1"/>
          <w:left w:val="single" w:sz="8" w:space="0" w:color="4B1919" w:themeColor="accent1"/>
          <w:bottom w:val="single" w:sz="8" w:space="0" w:color="4B1919" w:themeColor="accent1"/>
          <w:right w:val="single" w:sz="8" w:space="0" w:color="4B1919" w:themeColor="accent1"/>
          <w:insideH w:val="nil"/>
          <w:insideV w:val="single" w:sz="8" w:space="0" w:color="4B1919"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1919" w:themeColor="accent1"/>
          <w:left w:val="single" w:sz="8" w:space="0" w:color="4B1919" w:themeColor="accent1"/>
          <w:bottom w:val="single" w:sz="8" w:space="0" w:color="4B1919" w:themeColor="accent1"/>
          <w:right w:val="single" w:sz="8" w:space="0" w:color="4B1919" w:themeColor="accent1"/>
        </w:tcBorders>
      </w:tcPr>
    </w:tblStylePr>
    <w:tblStylePr w:type="band1Vert">
      <w:tblPr/>
      <w:tcPr>
        <w:tcBorders>
          <w:top w:val="single" w:sz="8" w:space="0" w:color="4B1919" w:themeColor="accent1"/>
          <w:left w:val="single" w:sz="8" w:space="0" w:color="4B1919" w:themeColor="accent1"/>
          <w:bottom w:val="single" w:sz="8" w:space="0" w:color="4B1919" w:themeColor="accent1"/>
          <w:right w:val="single" w:sz="8" w:space="0" w:color="4B1919" w:themeColor="accent1"/>
        </w:tcBorders>
        <w:shd w:val="clear" w:color="auto" w:fill="E5B3B3" w:themeFill="accent1" w:themeFillTint="3F"/>
      </w:tcPr>
    </w:tblStylePr>
    <w:tblStylePr w:type="band1Horz">
      <w:tblPr/>
      <w:tcPr>
        <w:tcBorders>
          <w:top w:val="single" w:sz="8" w:space="0" w:color="4B1919" w:themeColor="accent1"/>
          <w:left w:val="single" w:sz="8" w:space="0" w:color="4B1919" w:themeColor="accent1"/>
          <w:bottom w:val="single" w:sz="8" w:space="0" w:color="4B1919" w:themeColor="accent1"/>
          <w:right w:val="single" w:sz="8" w:space="0" w:color="4B1919" w:themeColor="accent1"/>
          <w:insideV w:val="single" w:sz="8" w:space="0" w:color="4B1919" w:themeColor="accent1"/>
        </w:tcBorders>
        <w:shd w:val="clear" w:color="auto" w:fill="E5B3B3" w:themeFill="accent1" w:themeFillTint="3F"/>
      </w:tcPr>
    </w:tblStylePr>
    <w:tblStylePr w:type="band2Horz">
      <w:tblPr/>
      <w:tcPr>
        <w:tcBorders>
          <w:top w:val="single" w:sz="8" w:space="0" w:color="4B1919" w:themeColor="accent1"/>
          <w:left w:val="single" w:sz="8" w:space="0" w:color="4B1919" w:themeColor="accent1"/>
          <w:bottom w:val="single" w:sz="8" w:space="0" w:color="4B1919" w:themeColor="accent1"/>
          <w:right w:val="single" w:sz="8" w:space="0" w:color="4B1919" w:themeColor="accent1"/>
          <w:insideV w:val="single" w:sz="8" w:space="0" w:color="4B1919" w:themeColor="accent1"/>
        </w:tcBorders>
      </w:tcPr>
    </w:tblStylePr>
  </w:style>
  <w:style w:type="table" w:styleId="LightGrid-Accent2">
    <w:name w:val="Light Grid Accent 2"/>
    <w:basedOn w:val="TableNormal"/>
    <w:uiPriority w:val="62"/>
    <w:semiHidden/>
    <w:unhideWhenUsed/>
    <w:rsid w:val="00572222"/>
    <w:pPr>
      <w:spacing w:after="0" w:line="240" w:lineRule="auto"/>
    </w:pPr>
    <w:tblPr>
      <w:tblStyleRowBandSize w:val="1"/>
      <w:tblStyleColBandSize w:val="1"/>
      <w:tblBorders>
        <w:top w:val="single" w:sz="8" w:space="0" w:color="FFD966" w:themeColor="accent2"/>
        <w:left w:val="single" w:sz="8" w:space="0" w:color="FFD966" w:themeColor="accent2"/>
        <w:bottom w:val="single" w:sz="8" w:space="0" w:color="FFD966" w:themeColor="accent2"/>
        <w:right w:val="single" w:sz="8" w:space="0" w:color="FFD966" w:themeColor="accent2"/>
        <w:insideH w:val="single" w:sz="8" w:space="0" w:color="FFD966" w:themeColor="accent2"/>
        <w:insideV w:val="single" w:sz="8" w:space="0" w:color="FFD966"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D966" w:themeColor="accent2"/>
          <w:left w:val="single" w:sz="8" w:space="0" w:color="FFD966" w:themeColor="accent2"/>
          <w:bottom w:val="single" w:sz="18" w:space="0" w:color="FFD966" w:themeColor="accent2"/>
          <w:right w:val="single" w:sz="8" w:space="0" w:color="FFD966" w:themeColor="accent2"/>
          <w:insideH w:val="nil"/>
          <w:insideV w:val="single" w:sz="8" w:space="0" w:color="FFD966"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D966" w:themeColor="accent2"/>
          <w:left w:val="single" w:sz="8" w:space="0" w:color="FFD966" w:themeColor="accent2"/>
          <w:bottom w:val="single" w:sz="8" w:space="0" w:color="FFD966" w:themeColor="accent2"/>
          <w:right w:val="single" w:sz="8" w:space="0" w:color="FFD966" w:themeColor="accent2"/>
          <w:insideH w:val="nil"/>
          <w:insideV w:val="single" w:sz="8" w:space="0" w:color="FFD966"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D966" w:themeColor="accent2"/>
          <w:left w:val="single" w:sz="8" w:space="0" w:color="FFD966" w:themeColor="accent2"/>
          <w:bottom w:val="single" w:sz="8" w:space="0" w:color="FFD966" w:themeColor="accent2"/>
          <w:right w:val="single" w:sz="8" w:space="0" w:color="FFD966" w:themeColor="accent2"/>
        </w:tcBorders>
      </w:tcPr>
    </w:tblStylePr>
    <w:tblStylePr w:type="band1Vert">
      <w:tblPr/>
      <w:tcPr>
        <w:tcBorders>
          <w:top w:val="single" w:sz="8" w:space="0" w:color="FFD966" w:themeColor="accent2"/>
          <w:left w:val="single" w:sz="8" w:space="0" w:color="FFD966" w:themeColor="accent2"/>
          <w:bottom w:val="single" w:sz="8" w:space="0" w:color="FFD966" w:themeColor="accent2"/>
          <w:right w:val="single" w:sz="8" w:space="0" w:color="FFD966" w:themeColor="accent2"/>
        </w:tcBorders>
        <w:shd w:val="clear" w:color="auto" w:fill="FFF5D9" w:themeFill="accent2" w:themeFillTint="3F"/>
      </w:tcPr>
    </w:tblStylePr>
    <w:tblStylePr w:type="band1Horz">
      <w:tblPr/>
      <w:tcPr>
        <w:tcBorders>
          <w:top w:val="single" w:sz="8" w:space="0" w:color="FFD966" w:themeColor="accent2"/>
          <w:left w:val="single" w:sz="8" w:space="0" w:color="FFD966" w:themeColor="accent2"/>
          <w:bottom w:val="single" w:sz="8" w:space="0" w:color="FFD966" w:themeColor="accent2"/>
          <w:right w:val="single" w:sz="8" w:space="0" w:color="FFD966" w:themeColor="accent2"/>
          <w:insideV w:val="single" w:sz="8" w:space="0" w:color="FFD966" w:themeColor="accent2"/>
        </w:tcBorders>
        <w:shd w:val="clear" w:color="auto" w:fill="FFF5D9" w:themeFill="accent2" w:themeFillTint="3F"/>
      </w:tcPr>
    </w:tblStylePr>
    <w:tblStylePr w:type="band2Horz">
      <w:tblPr/>
      <w:tcPr>
        <w:tcBorders>
          <w:top w:val="single" w:sz="8" w:space="0" w:color="FFD966" w:themeColor="accent2"/>
          <w:left w:val="single" w:sz="8" w:space="0" w:color="FFD966" w:themeColor="accent2"/>
          <w:bottom w:val="single" w:sz="8" w:space="0" w:color="FFD966" w:themeColor="accent2"/>
          <w:right w:val="single" w:sz="8" w:space="0" w:color="FFD966" w:themeColor="accent2"/>
          <w:insideV w:val="single" w:sz="8" w:space="0" w:color="FFD966" w:themeColor="accent2"/>
        </w:tcBorders>
      </w:tcPr>
    </w:tblStylePr>
  </w:style>
  <w:style w:type="table" w:styleId="LightGrid-Accent3">
    <w:name w:val="Light Grid Accent 3"/>
    <w:basedOn w:val="TableNormal"/>
    <w:uiPriority w:val="62"/>
    <w:semiHidden/>
    <w:unhideWhenUsed/>
    <w:rsid w:val="00572222"/>
    <w:pPr>
      <w:spacing w:after="0" w:line="240" w:lineRule="auto"/>
    </w:pPr>
    <w:tblPr>
      <w:tblStyleRowBandSize w:val="1"/>
      <w:tblStyleColBandSize w:val="1"/>
      <w:tblBorders>
        <w:top w:val="single" w:sz="8" w:space="0" w:color="85CDC1" w:themeColor="accent3"/>
        <w:left w:val="single" w:sz="8" w:space="0" w:color="85CDC1" w:themeColor="accent3"/>
        <w:bottom w:val="single" w:sz="8" w:space="0" w:color="85CDC1" w:themeColor="accent3"/>
        <w:right w:val="single" w:sz="8" w:space="0" w:color="85CDC1" w:themeColor="accent3"/>
        <w:insideH w:val="single" w:sz="8" w:space="0" w:color="85CDC1" w:themeColor="accent3"/>
        <w:insideV w:val="single" w:sz="8" w:space="0" w:color="85CDC1"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5CDC1" w:themeColor="accent3"/>
          <w:left w:val="single" w:sz="8" w:space="0" w:color="85CDC1" w:themeColor="accent3"/>
          <w:bottom w:val="single" w:sz="18" w:space="0" w:color="85CDC1" w:themeColor="accent3"/>
          <w:right w:val="single" w:sz="8" w:space="0" w:color="85CDC1" w:themeColor="accent3"/>
          <w:insideH w:val="nil"/>
          <w:insideV w:val="single" w:sz="8" w:space="0" w:color="85CDC1"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5CDC1" w:themeColor="accent3"/>
          <w:left w:val="single" w:sz="8" w:space="0" w:color="85CDC1" w:themeColor="accent3"/>
          <w:bottom w:val="single" w:sz="8" w:space="0" w:color="85CDC1" w:themeColor="accent3"/>
          <w:right w:val="single" w:sz="8" w:space="0" w:color="85CDC1" w:themeColor="accent3"/>
          <w:insideH w:val="nil"/>
          <w:insideV w:val="single" w:sz="8" w:space="0" w:color="85CDC1"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5CDC1" w:themeColor="accent3"/>
          <w:left w:val="single" w:sz="8" w:space="0" w:color="85CDC1" w:themeColor="accent3"/>
          <w:bottom w:val="single" w:sz="8" w:space="0" w:color="85CDC1" w:themeColor="accent3"/>
          <w:right w:val="single" w:sz="8" w:space="0" w:color="85CDC1" w:themeColor="accent3"/>
        </w:tcBorders>
      </w:tcPr>
    </w:tblStylePr>
    <w:tblStylePr w:type="band1Vert">
      <w:tblPr/>
      <w:tcPr>
        <w:tcBorders>
          <w:top w:val="single" w:sz="8" w:space="0" w:color="85CDC1" w:themeColor="accent3"/>
          <w:left w:val="single" w:sz="8" w:space="0" w:color="85CDC1" w:themeColor="accent3"/>
          <w:bottom w:val="single" w:sz="8" w:space="0" w:color="85CDC1" w:themeColor="accent3"/>
          <w:right w:val="single" w:sz="8" w:space="0" w:color="85CDC1" w:themeColor="accent3"/>
        </w:tcBorders>
        <w:shd w:val="clear" w:color="auto" w:fill="E0F2EF" w:themeFill="accent3" w:themeFillTint="3F"/>
      </w:tcPr>
    </w:tblStylePr>
    <w:tblStylePr w:type="band1Horz">
      <w:tblPr/>
      <w:tcPr>
        <w:tcBorders>
          <w:top w:val="single" w:sz="8" w:space="0" w:color="85CDC1" w:themeColor="accent3"/>
          <w:left w:val="single" w:sz="8" w:space="0" w:color="85CDC1" w:themeColor="accent3"/>
          <w:bottom w:val="single" w:sz="8" w:space="0" w:color="85CDC1" w:themeColor="accent3"/>
          <w:right w:val="single" w:sz="8" w:space="0" w:color="85CDC1" w:themeColor="accent3"/>
          <w:insideV w:val="single" w:sz="8" w:space="0" w:color="85CDC1" w:themeColor="accent3"/>
        </w:tcBorders>
        <w:shd w:val="clear" w:color="auto" w:fill="E0F2EF" w:themeFill="accent3" w:themeFillTint="3F"/>
      </w:tcPr>
    </w:tblStylePr>
    <w:tblStylePr w:type="band2Horz">
      <w:tblPr/>
      <w:tcPr>
        <w:tcBorders>
          <w:top w:val="single" w:sz="8" w:space="0" w:color="85CDC1" w:themeColor="accent3"/>
          <w:left w:val="single" w:sz="8" w:space="0" w:color="85CDC1" w:themeColor="accent3"/>
          <w:bottom w:val="single" w:sz="8" w:space="0" w:color="85CDC1" w:themeColor="accent3"/>
          <w:right w:val="single" w:sz="8" w:space="0" w:color="85CDC1" w:themeColor="accent3"/>
          <w:insideV w:val="single" w:sz="8" w:space="0" w:color="85CDC1" w:themeColor="accent3"/>
        </w:tcBorders>
      </w:tcPr>
    </w:tblStylePr>
  </w:style>
  <w:style w:type="table" w:styleId="LightGrid-Accent4">
    <w:name w:val="Light Grid Accent 4"/>
    <w:basedOn w:val="TableNormal"/>
    <w:uiPriority w:val="62"/>
    <w:semiHidden/>
    <w:unhideWhenUsed/>
    <w:rsid w:val="00572222"/>
    <w:pPr>
      <w:spacing w:after="0" w:line="240" w:lineRule="auto"/>
    </w:pPr>
    <w:tblPr>
      <w:tblStyleRowBandSize w:val="1"/>
      <w:tblStyleColBandSize w:val="1"/>
      <w:tblBorders>
        <w:top w:val="single" w:sz="8" w:space="0" w:color="3B3838" w:themeColor="accent4"/>
        <w:left w:val="single" w:sz="8" w:space="0" w:color="3B3838" w:themeColor="accent4"/>
        <w:bottom w:val="single" w:sz="8" w:space="0" w:color="3B3838" w:themeColor="accent4"/>
        <w:right w:val="single" w:sz="8" w:space="0" w:color="3B3838" w:themeColor="accent4"/>
        <w:insideH w:val="single" w:sz="8" w:space="0" w:color="3B3838" w:themeColor="accent4"/>
        <w:insideV w:val="single" w:sz="8" w:space="0" w:color="3B3838"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3B3838" w:themeColor="accent4"/>
          <w:left w:val="single" w:sz="8" w:space="0" w:color="3B3838" w:themeColor="accent4"/>
          <w:bottom w:val="single" w:sz="18" w:space="0" w:color="3B3838" w:themeColor="accent4"/>
          <w:right w:val="single" w:sz="8" w:space="0" w:color="3B3838" w:themeColor="accent4"/>
          <w:insideH w:val="nil"/>
          <w:insideV w:val="single" w:sz="8" w:space="0" w:color="3B3838"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3B3838" w:themeColor="accent4"/>
          <w:left w:val="single" w:sz="8" w:space="0" w:color="3B3838" w:themeColor="accent4"/>
          <w:bottom w:val="single" w:sz="8" w:space="0" w:color="3B3838" w:themeColor="accent4"/>
          <w:right w:val="single" w:sz="8" w:space="0" w:color="3B3838" w:themeColor="accent4"/>
          <w:insideH w:val="nil"/>
          <w:insideV w:val="single" w:sz="8" w:space="0" w:color="3B3838"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3B3838" w:themeColor="accent4"/>
          <w:left w:val="single" w:sz="8" w:space="0" w:color="3B3838" w:themeColor="accent4"/>
          <w:bottom w:val="single" w:sz="8" w:space="0" w:color="3B3838" w:themeColor="accent4"/>
          <w:right w:val="single" w:sz="8" w:space="0" w:color="3B3838" w:themeColor="accent4"/>
        </w:tcBorders>
      </w:tcPr>
    </w:tblStylePr>
    <w:tblStylePr w:type="band1Vert">
      <w:tblPr/>
      <w:tcPr>
        <w:tcBorders>
          <w:top w:val="single" w:sz="8" w:space="0" w:color="3B3838" w:themeColor="accent4"/>
          <w:left w:val="single" w:sz="8" w:space="0" w:color="3B3838" w:themeColor="accent4"/>
          <w:bottom w:val="single" w:sz="8" w:space="0" w:color="3B3838" w:themeColor="accent4"/>
          <w:right w:val="single" w:sz="8" w:space="0" w:color="3B3838" w:themeColor="accent4"/>
        </w:tcBorders>
        <w:shd w:val="clear" w:color="auto" w:fill="CFCCCC" w:themeFill="accent4" w:themeFillTint="3F"/>
      </w:tcPr>
    </w:tblStylePr>
    <w:tblStylePr w:type="band1Horz">
      <w:tblPr/>
      <w:tcPr>
        <w:tcBorders>
          <w:top w:val="single" w:sz="8" w:space="0" w:color="3B3838" w:themeColor="accent4"/>
          <w:left w:val="single" w:sz="8" w:space="0" w:color="3B3838" w:themeColor="accent4"/>
          <w:bottom w:val="single" w:sz="8" w:space="0" w:color="3B3838" w:themeColor="accent4"/>
          <w:right w:val="single" w:sz="8" w:space="0" w:color="3B3838" w:themeColor="accent4"/>
          <w:insideV w:val="single" w:sz="8" w:space="0" w:color="3B3838" w:themeColor="accent4"/>
        </w:tcBorders>
        <w:shd w:val="clear" w:color="auto" w:fill="CFCCCC" w:themeFill="accent4" w:themeFillTint="3F"/>
      </w:tcPr>
    </w:tblStylePr>
    <w:tblStylePr w:type="band2Horz">
      <w:tblPr/>
      <w:tcPr>
        <w:tcBorders>
          <w:top w:val="single" w:sz="8" w:space="0" w:color="3B3838" w:themeColor="accent4"/>
          <w:left w:val="single" w:sz="8" w:space="0" w:color="3B3838" w:themeColor="accent4"/>
          <w:bottom w:val="single" w:sz="8" w:space="0" w:color="3B3838" w:themeColor="accent4"/>
          <w:right w:val="single" w:sz="8" w:space="0" w:color="3B3838" w:themeColor="accent4"/>
          <w:insideV w:val="single" w:sz="8" w:space="0" w:color="3B3838" w:themeColor="accent4"/>
        </w:tcBorders>
      </w:tcPr>
    </w:tblStylePr>
  </w:style>
  <w:style w:type="table" w:styleId="LightGrid-Accent5">
    <w:name w:val="Light Grid Accent 5"/>
    <w:basedOn w:val="TableNormal"/>
    <w:uiPriority w:val="62"/>
    <w:semiHidden/>
    <w:unhideWhenUsed/>
    <w:rsid w:val="00572222"/>
    <w:pPr>
      <w:spacing w:after="0" w:line="240" w:lineRule="auto"/>
    </w:pPr>
    <w:tblPr>
      <w:tblStyleRowBandSize w:val="1"/>
      <w:tblStyleColBandSize w:val="1"/>
      <w:tblBorders>
        <w:top w:val="single" w:sz="8" w:space="0" w:color="FFFFFF" w:themeColor="accent5"/>
        <w:left w:val="single" w:sz="8" w:space="0" w:color="FFFFFF" w:themeColor="accent5"/>
        <w:bottom w:val="single" w:sz="8" w:space="0" w:color="FFFFFF" w:themeColor="accent5"/>
        <w:right w:val="single" w:sz="8" w:space="0" w:color="FFFFFF" w:themeColor="accent5"/>
        <w:insideH w:val="single" w:sz="8" w:space="0" w:color="FFFFFF" w:themeColor="accent5"/>
        <w:insideV w:val="single" w:sz="8" w:space="0" w:color="FFFFFF"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FFFF" w:themeColor="accent5"/>
          <w:left w:val="single" w:sz="8" w:space="0" w:color="FFFFFF" w:themeColor="accent5"/>
          <w:bottom w:val="single" w:sz="18" w:space="0" w:color="FFFFFF" w:themeColor="accent5"/>
          <w:right w:val="single" w:sz="8" w:space="0" w:color="FFFFFF" w:themeColor="accent5"/>
          <w:insideH w:val="nil"/>
          <w:insideV w:val="single" w:sz="8" w:space="0" w:color="FFFFFF"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FFFF" w:themeColor="accent5"/>
          <w:left w:val="single" w:sz="8" w:space="0" w:color="FFFFFF" w:themeColor="accent5"/>
          <w:bottom w:val="single" w:sz="8" w:space="0" w:color="FFFFFF" w:themeColor="accent5"/>
          <w:right w:val="single" w:sz="8" w:space="0" w:color="FFFFFF" w:themeColor="accent5"/>
          <w:insideH w:val="nil"/>
          <w:insideV w:val="single" w:sz="8" w:space="0" w:color="FFFFFF"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FFFF" w:themeColor="accent5"/>
          <w:left w:val="single" w:sz="8" w:space="0" w:color="FFFFFF" w:themeColor="accent5"/>
          <w:bottom w:val="single" w:sz="8" w:space="0" w:color="FFFFFF" w:themeColor="accent5"/>
          <w:right w:val="single" w:sz="8" w:space="0" w:color="FFFFFF" w:themeColor="accent5"/>
        </w:tcBorders>
      </w:tcPr>
    </w:tblStylePr>
    <w:tblStylePr w:type="band1Vert">
      <w:tblPr/>
      <w:tcPr>
        <w:tcBorders>
          <w:top w:val="single" w:sz="8" w:space="0" w:color="FFFFFF" w:themeColor="accent5"/>
          <w:left w:val="single" w:sz="8" w:space="0" w:color="FFFFFF" w:themeColor="accent5"/>
          <w:bottom w:val="single" w:sz="8" w:space="0" w:color="FFFFFF" w:themeColor="accent5"/>
          <w:right w:val="single" w:sz="8" w:space="0" w:color="FFFFFF" w:themeColor="accent5"/>
        </w:tcBorders>
        <w:shd w:val="clear" w:color="auto" w:fill="FFFFFF" w:themeFill="accent5" w:themeFillTint="3F"/>
      </w:tcPr>
    </w:tblStylePr>
    <w:tblStylePr w:type="band1Horz">
      <w:tblPr/>
      <w:tcPr>
        <w:tcBorders>
          <w:top w:val="single" w:sz="8" w:space="0" w:color="FFFFFF" w:themeColor="accent5"/>
          <w:left w:val="single" w:sz="8" w:space="0" w:color="FFFFFF" w:themeColor="accent5"/>
          <w:bottom w:val="single" w:sz="8" w:space="0" w:color="FFFFFF" w:themeColor="accent5"/>
          <w:right w:val="single" w:sz="8" w:space="0" w:color="FFFFFF" w:themeColor="accent5"/>
          <w:insideV w:val="single" w:sz="8" w:space="0" w:color="FFFFFF" w:themeColor="accent5"/>
        </w:tcBorders>
        <w:shd w:val="clear" w:color="auto" w:fill="FFFFFF" w:themeFill="accent5" w:themeFillTint="3F"/>
      </w:tcPr>
    </w:tblStylePr>
    <w:tblStylePr w:type="band2Horz">
      <w:tblPr/>
      <w:tcPr>
        <w:tcBorders>
          <w:top w:val="single" w:sz="8" w:space="0" w:color="FFFFFF" w:themeColor="accent5"/>
          <w:left w:val="single" w:sz="8" w:space="0" w:color="FFFFFF" w:themeColor="accent5"/>
          <w:bottom w:val="single" w:sz="8" w:space="0" w:color="FFFFFF" w:themeColor="accent5"/>
          <w:right w:val="single" w:sz="8" w:space="0" w:color="FFFFFF" w:themeColor="accent5"/>
          <w:insideV w:val="single" w:sz="8" w:space="0" w:color="FFFFFF" w:themeColor="accent5"/>
        </w:tcBorders>
      </w:tcPr>
    </w:tblStylePr>
  </w:style>
  <w:style w:type="table" w:styleId="LightGrid-Accent6">
    <w:name w:val="Light Grid Accent 6"/>
    <w:basedOn w:val="TableNormal"/>
    <w:uiPriority w:val="62"/>
    <w:semiHidden/>
    <w:unhideWhenUsed/>
    <w:rsid w:val="00572222"/>
    <w:pPr>
      <w:spacing w:after="0" w:line="240" w:lineRule="auto"/>
    </w:pPr>
    <w:tblPr>
      <w:tblStyleRowBandSize w:val="1"/>
      <w:tblStyleColBandSize w:val="1"/>
      <w:tblBorders>
        <w:top w:val="single" w:sz="8" w:space="0" w:color="FFFFFF" w:themeColor="accent6"/>
        <w:left w:val="single" w:sz="8" w:space="0" w:color="FFFFFF" w:themeColor="accent6"/>
        <w:bottom w:val="single" w:sz="8" w:space="0" w:color="FFFFFF" w:themeColor="accent6"/>
        <w:right w:val="single" w:sz="8" w:space="0" w:color="FFFFFF" w:themeColor="accent6"/>
        <w:insideH w:val="single" w:sz="8" w:space="0" w:color="FFFFFF" w:themeColor="accent6"/>
        <w:insideV w:val="single" w:sz="8" w:space="0" w:color="FFFFFF"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FFFF" w:themeColor="accent6"/>
          <w:left w:val="single" w:sz="8" w:space="0" w:color="FFFFFF" w:themeColor="accent6"/>
          <w:bottom w:val="single" w:sz="18" w:space="0" w:color="FFFFFF" w:themeColor="accent6"/>
          <w:right w:val="single" w:sz="8" w:space="0" w:color="FFFFFF" w:themeColor="accent6"/>
          <w:insideH w:val="nil"/>
          <w:insideV w:val="single" w:sz="8" w:space="0" w:color="FFFFFF"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FFFF" w:themeColor="accent6"/>
          <w:left w:val="single" w:sz="8" w:space="0" w:color="FFFFFF" w:themeColor="accent6"/>
          <w:bottom w:val="single" w:sz="8" w:space="0" w:color="FFFFFF" w:themeColor="accent6"/>
          <w:right w:val="single" w:sz="8" w:space="0" w:color="FFFFFF" w:themeColor="accent6"/>
          <w:insideH w:val="nil"/>
          <w:insideV w:val="single" w:sz="8" w:space="0" w:color="FFFFFF"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FFFF" w:themeColor="accent6"/>
          <w:left w:val="single" w:sz="8" w:space="0" w:color="FFFFFF" w:themeColor="accent6"/>
          <w:bottom w:val="single" w:sz="8" w:space="0" w:color="FFFFFF" w:themeColor="accent6"/>
          <w:right w:val="single" w:sz="8" w:space="0" w:color="FFFFFF" w:themeColor="accent6"/>
        </w:tcBorders>
      </w:tcPr>
    </w:tblStylePr>
    <w:tblStylePr w:type="band1Vert">
      <w:tblPr/>
      <w:tcPr>
        <w:tcBorders>
          <w:top w:val="single" w:sz="8" w:space="0" w:color="FFFFFF" w:themeColor="accent6"/>
          <w:left w:val="single" w:sz="8" w:space="0" w:color="FFFFFF" w:themeColor="accent6"/>
          <w:bottom w:val="single" w:sz="8" w:space="0" w:color="FFFFFF" w:themeColor="accent6"/>
          <w:right w:val="single" w:sz="8" w:space="0" w:color="FFFFFF" w:themeColor="accent6"/>
        </w:tcBorders>
        <w:shd w:val="clear" w:color="auto" w:fill="FFFFFF" w:themeFill="accent6" w:themeFillTint="3F"/>
      </w:tcPr>
    </w:tblStylePr>
    <w:tblStylePr w:type="band1Horz">
      <w:tblPr/>
      <w:tcPr>
        <w:tcBorders>
          <w:top w:val="single" w:sz="8" w:space="0" w:color="FFFFFF" w:themeColor="accent6"/>
          <w:left w:val="single" w:sz="8" w:space="0" w:color="FFFFFF" w:themeColor="accent6"/>
          <w:bottom w:val="single" w:sz="8" w:space="0" w:color="FFFFFF" w:themeColor="accent6"/>
          <w:right w:val="single" w:sz="8" w:space="0" w:color="FFFFFF" w:themeColor="accent6"/>
          <w:insideV w:val="single" w:sz="8" w:space="0" w:color="FFFFFF" w:themeColor="accent6"/>
        </w:tcBorders>
        <w:shd w:val="clear" w:color="auto" w:fill="FFFFFF" w:themeFill="accent6" w:themeFillTint="3F"/>
      </w:tcPr>
    </w:tblStylePr>
    <w:tblStylePr w:type="band2Horz">
      <w:tblPr/>
      <w:tcPr>
        <w:tcBorders>
          <w:top w:val="single" w:sz="8" w:space="0" w:color="FFFFFF" w:themeColor="accent6"/>
          <w:left w:val="single" w:sz="8" w:space="0" w:color="FFFFFF" w:themeColor="accent6"/>
          <w:bottom w:val="single" w:sz="8" w:space="0" w:color="FFFFFF" w:themeColor="accent6"/>
          <w:right w:val="single" w:sz="8" w:space="0" w:color="FFFFFF" w:themeColor="accent6"/>
          <w:insideV w:val="single" w:sz="8" w:space="0" w:color="FFFFFF" w:themeColor="accent6"/>
        </w:tcBorders>
      </w:tcPr>
    </w:tblStylePr>
  </w:style>
  <w:style w:type="table" w:styleId="LightList">
    <w:name w:val="Light List"/>
    <w:basedOn w:val="TableNormal"/>
    <w:uiPriority w:val="61"/>
    <w:semiHidden/>
    <w:unhideWhenUsed/>
    <w:rsid w:val="00572222"/>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semiHidden/>
    <w:unhideWhenUsed/>
    <w:rsid w:val="00572222"/>
    <w:pPr>
      <w:spacing w:after="0" w:line="240" w:lineRule="auto"/>
    </w:pPr>
    <w:tblPr>
      <w:tblStyleRowBandSize w:val="1"/>
      <w:tblStyleColBandSize w:val="1"/>
      <w:tblBorders>
        <w:top w:val="single" w:sz="8" w:space="0" w:color="4B1919" w:themeColor="accent1"/>
        <w:left w:val="single" w:sz="8" w:space="0" w:color="4B1919" w:themeColor="accent1"/>
        <w:bottom w:val="single" w:sz="8" w:space="0" w:color="4B1919" w:themeColor="accent1"/>
        <w:right w:val="single" w:sz="8" w:space="0" w:color="4B1919" w:themeColor="accent1"/>
      </w:tblBorders>
    </w:tblPr>
    <w:tblStylePr w:type="firstRow">
      <w:pPr>
        <w:spacing w:before="0" w:after="0" w:line="240" w:lineRule="auto"/>
      </w:pPr>
      <w:rPr>
        <w:b/>
        <w:bCs/>
        <w:color w:val="FFFFFF" w:themeColor="background1"/>
      </w:rPr>
      <w:tblPr/>
      <w:tcPr>
        <w:shd w:val="clear" w:color="auto" w:fill="4B1919" w:themeFill="accent1"/>
      </w:tcPr>
    </w:tblStylePr>
    <w:tblStylePr w:type="lastRow">
      <w:pPr>
        <w:spacing w:before="0" w:after="0" w:line="240" w:lineRule="auto"/>
      </w:pPr>
      <w:rPr>
        <w:b/>
        <w:bCs/>
      </w:rPr>
      <w:tblPr/>
      <w:tcPr>
        <w:tcBorders>
          <w:top w:val="double" w:sz="6" w:space="0" w:color="4B1919" w:themeColor="accent1"/>
          <w:left w:val="single" w:sz="8" w:space="0" w:color="4B1919" w:themeColor="accent1"/>
          <w:bottom w:val="single" w:sz="8" w:space="0" w:color="4B1919" w:themeColor="accent1"/>
          <w:right w:val="single" w:sz="8" w:space="0" w:color="4B1919" w:themeColor="accent1"/>
        </w:tcBorders>
      </w:tcPr>
    </w:tblStylePr>
    <w:tblStylePr w:type="firstCol">
      <w:rPr>
        <w:b/>
        <w:bCs/>
      </w:rPr>
    </w:tblStylePr>
    <w:tblStylePr w:type="lastCol">
      <w:rPr>
        <w:b/>
        <w:bCs/>
      </w:rPr>
    </w:tblStylePr>
    <w:tblStylePr w:type="band1Vert">
      <w:tblPr/>
      <w:tcPr>
        <w:tcBorders>
          <w:top w:val="single" w:sz="8" w:space="0" w:color="4B1919" w:themeColor="accent1"/>
          <w:left w:val="single" w:sz="8" w:space="0" w:color="4B1919" w:themeColor="accent1"/>
          <w:bottom w:val="single" w:sz="8" w:space="0" w:color="4B1919" w:themeColor="accent1"/>
          <w:right w:val="single" w:sz="8" w:space="0" w:color="4B1919" w:themeColor="accent1"/>
        </w:tcBorders>
      </w:tcPr>
    </w:tblStylePr>
    <w:tblStylePr w:type="band1Horz">
      <w:tblPr/>
      <w:tcPr>
        <w:tcBorders>
          <w:top w:val="single" w:sz="8" w:space="0" w:color="4B1919" w:themeColor="accent1"/>
          <w:left w:val="single" w:sz="8" w:space="0" w:color="4B1919" w:themeColor="accent1"/>
          <w:bottom w:val="single" w:sz="8" w:space="0" w:color="4B1919" w:themeColor="accent1"/>
          <w:right w:val="single" w:sz="8" w:space="0" w:color="4B1919" w:themeColor="accent1"/>
        </w:tcBorders>
      </w:tcPr>
    </w:tblStylePr>
  </w:style>
  <w:style w:type="table" w:styleId="LightList-Accent2">
    <w:name w:val="Light List Accent 2"/>
    <w:basedOn w:val="TableNormal"/>
    <w:uiPriority w:val="61"/>
    <w:semiHidden/>
    <w:unhideWhenUsed/>
    <w:rsid w:val="00572222"/>
    <w:pPr>
      <w:spacing w:after="0" w:line="240" w:lineRule="auto"/>
    </w:pPr>
    <w:tblPr>
      <w:tblStyleRowBandSize w:val="1"/>
      <w:tblStyleColBandSize w:val="1"/>
      <w:tblBorders>
        <w:top w:val="single" w:sz="8" w:space="0" w:color="FFD966" w:themeColor="accent2"/>
        <w:left w:val="single" w:sz="8" w:space="0" w:color="FFD966" w:themeColor="accent2"/>
        <w:bottom w:val="single" w:sz="8" w:space="0" w:color="FFD966" w:themeColor="accent2"/>
        <w:right w:val="single" w:sz="8" w:space="0" w:color="FFD966" w:themeColor="accent2"/>
      </w:tblBorders>
    </w:tblPr>
    <w:tblStylePr w:type="firstRow">
      <w:pPr>
        <w:spacing w:before="0" w:after="0" w:line="240" w:lineRule="auto"/>
      </w:pPr>
      <w:rPr>
        <w:b/>
        <w:bCs/>
        <w:color w:val="FFFFFF" w:themeColor="background1"/>
      </w:rPr>
      <w:tblPr/>
      <w:tcPr>
        <w:shd w:val="clear" w:color="auto" w:fill="FFD966" w:themeFill="accent2"/>
      </w:tcPr>
    </w:tblStylePr>
    <w:tblStylePr w:type="lastRow">
      <w:pPr>
        <w:spacing w:before="0" w:after="0" w:line="240" w:lineRule="auto"/>
      </w:pPr>
      <w:rPr>
        <w:b/>
        <w:bCs/>
      </w:rPr>
      <w:tblPr/>
      <w:tcPr>
        <w:tcBorders>
          <w:top w:val="double" w:sz="6" w:space="0" w:color="FFD966" w:themeColor="accent2"/>
          <w:left w:val="single" w:sz="8" w:space="0" w:color="FFD966" w:themeColor="accent2"/>
          <w:bottom w:val="single" w:sz="8" w:space="0" w:color="FFD966" w:themeColor="accent2"/>
          <w:right w:val="single" w:sz="8" w:space="0" w:color="FFD966" w:themeColor="accent2"/>
        </w:tcBorders>
      </w:tcPr>
    </w:tblStylePr>
    <w:tblStylePr w:type="firstCol">
      <w:rPr>
        <w:b/>
        <w:bCs/>
      </w:rPr>
    </w:tblStylePr>
    <w:tblStylePr w:type="lastCol">
      <w:rPr>
        <w:b/>
        <w:bCs/>
      </w:rPr>
    </w:tblStylePr>
    <w:tblStylePr w:type="band1Vert">
      <w:tblPr/>
      <w:tcPr>
        <w:tcBorders>
          <w:top w:val="single" w:sz="8" w:space="0" w:color="FFD966" w:themeColor="accent2"/>
          <w:left w:val="single" w:sz="8" w:space="0" w:color="FFD966" w:themeColor="accent2"/>
          <w:bottom w:val="single" w:sz="8" w:space="0" w:color="FFD966" w:themeColor="accent2"/>
          <w:right w:val="single" w:sz="8" w:space="0" w:color="FFD966" w:themeColor="accent2"/>
        </w:tcBorders>
      </w:tcPr>
    </w:tblStylePr>
    <w:tblStylePr w:type="band1Horz">
      <w:tblPr/>
      <w:tcPr>
        <w:tcBorders>
          <w:top w:val="single" w:sz="8" w:space="0" w:color="FFD966" w:themeColor="accent2"/>
          <w:left w:val="single" w:sz="8" w:space="0" w:color="FFD966" w:themeColor="accent2"/>
          <w:bottom w:val="single" w:sz="8" w:space="0" w:color="FFD966" w:themeColor="accent2"/>
          <w:right w:val="single" w:sz="8" w:space="0" w:color="FFD966" w:themeColor="accent2"/>
        </w:tcBorders>
      </w:tcPr>
    </w:tblStylePr>
  </w:style>
  <w:style w:type="table" w:styleId="LightList-Accent3">
    <w:name w:val="Light List Accent 3"/>
    <w:basedOn w:val="TableNormal"/>
    <w:uiPriority w:val="61"/>
    <w:semiHidden/>
    <w:unhideWhenUsed/>
    <w:rsid w:val="00572222"/>
    <w:pPr>
      <w:spacing w:after="0" w:line="240" w:lineRule="auto"/>
    </w:pPr>
    <w:tblPr>
      <w:tblStyleRowBandSize w:val="1"/>
      <w:tblStyleColBandSize w:val="1"/>
      <w:tblBorders>
        <w:top w:val="single" w:sz="8" w:space="0" w:color="85CDC1" w:themeColor="accent3"/>
        <w:left w:val="single" w:sz="8" w:space="0" w:color="85CDC1" w:themeColor="accent3"/>
        <w:bottom w:val="single" w:sz="8" w:space="0" w:color="85CDC1" w:themeColor="accent3"/>
        <w:right w:val="single" w:sz="8" w:space="0" w:color="85CDC1" w:themeColor="accent3"/>
      </w:tblBorders>
    </w:tblPr>
    <w:tblStylePr w:type="firstRow">
      <w:pPr>
        <w:spacing w:before="0" w:after="0" w:line="240" w:lineRule="auto"/>
      </w:pPr>
      <w:rPr>
        <w:b/>
        <w:bCs/>
        <w:color w:val="FFFFFF" w:themeColor="background1"/>
      </w:rPr>
      <w:tblPr/>
      <w:tcPr>
        <w:shd w:val="clear" w:color="auto" w:fill="85CDC1" w:themeFill="accent3"/>
      </w:tcPr>
    </w:tblStylePr>
    <w:tblStylePr w:type="lastRow">
      <w:pPr>
        <w:spacing w:before="0" w:after="0" w:line="240" w:lineRule="auto"/>
      </w:pPr>
      <w:rPr>
        <w:b/>
        <w:bCs/>
      </w:rPr>
      <w:tblPr/>
      <w:tcPr>
        <w:tcBorders>
          <w:top w:val="double" w:sz="6" w:space="0" w:color="85CDC1" w:themeColor="accent3"/>
          <w:left w:val="single" w:sz="8" w:space="0" w:color="85CDC1" w:themeColor="accent3"/>
          <w:bottom w:val="single" w:sz="8" w:space="0" w:color="85CDC1" w:themeColor="accent3"/>
          <w:right w:val="single" w:sz="8" w:space="0" w:color="85CDC1" w:themeColor="accent3"/>
        </w:tcBorders>
      </w:tcPr>
    </w:tblStylePr>
    <w:tblStylePr w:type="firstCol">
      <w:rPr>
        <w:b/>
        <w:bCs/>
      </w:rPr>
    </w:tblStylePr>
    <w:tblStylePr w:type="lastCol">
      <w:rPr>
        <w:b/>
        <w:bCs/>
      </w:rPr>
    </w:tblStylePr>
    <w:tblStylePr w:type="band1Vert">
      <w:tblPr/>
      <w:tcPr>
        <w:tcBorders>
          <w:top w:val="single" w:sz="8" w:space="0" w:color="85CDC1" w:themeColor="accent3"/>
          <w:left w:val="single" w:sz="8" w:space="0" w:color="85CDC1" w:themeColor="accent3"/>
          <w:bottom w:val="single" w:sz="8" w:space="0" w:color="85CDC1" w:themeColor="accent3"/>
          <w:right w:val="single" w:sz="8" w:space="0" w:color="85CDC1" w:themeColor="accent3"/>
        </w:tcBorders>
      </w:tcPr>
    </w:tblStylePr>
    <w:tblStylePr w:type="band1Horz">
      <w:tblPr/>
      <w:tcPr>
        <w:tcBorders>
          <w:top w:val="single" w:sz="8" w:space="0" w:color="85CDC1" w:themeColor="accent3"/>
          <w:left w:val="single" w:sz="8" w:space="0" w:color="85CDC1" w:themeColor="accent3"/>
          <w:bottom w:val="single" w:sz="8" w:space="0" w:color="85CDC1" w:themeColor="accent3"/>
          <w:right w:val="single" w:sz="8" w:space="0" w:color="85CDC1" w:themeColor="accent3"/>
        </w:tcBorders>
      </w:tcPr>
    </w:tblStylePr>
  </w:style>
  <w:style w:type="table" w:styleId="LightList-Accent4">
    <w:name w:val="Light List Accent 4"/>
    <w:basedOn w:val="TableNormal"/>
    <w:uiPriority w:val="61"/>
    <w:semiHidden/>
    <w:unhideWhenUsed/>
    <w:rsid w:val="00572222"/>
    <w:pPr>
      <w:spacing w:after="0" w:line="240" w:lineRule="auto"/>
    </w:pPr>
    <w:tblPr>
      <w:tblStyleRowBandSize w:val="1"/>
      <w:tblStyleColBandSize w:val="1"/>
      <w:tblBorders>
        <w:top w:val="single" w:sz="8" w:space="0" w:color="3B3838" w:themeColor="accent4"/>
        <w:left w:val="single" w:sz="8" w:space="0" w:color="3B3838" w:themeColor="accent4"/>
        <w:bottom w:val="single" w:sz="8" w:space="0" w:color="3B3838" w:themeColor="accent4"/>
        <w:right w:val="single" w:sz="8" w:space="0" w:color="3B3838" w:themeColor="accent4"/>
      </w:tblBorders>
    </w:tblPr>
    <w:tblStylePr w:type="firstRow">
      <w:pPr>
        <w:spacing w:before="0" w:after="0" w:line="240" w:lineRule="auto"/>
      </w:pPr>
      <w:rPr>
        <w:b/>
        <w:bCs/>
        <w:color w:val="FFFFFF" w:themeColor="background1"/>
      </w:rPr>
      <w:tblPr/>
      <w:tcPr>
        <w:shd w:val="clear" w:color="auto" w:fill="3B3838" w:themeFill="accent4"/>
      </w:tcPr>
    </w:tblStylePr>
    <w:tblStylePr w:type="lastRow">
      <w:pPr>
        <w:spacing w:before="0" w:after="0" w:line="240" w:lineRule="auto"/>
      </w:pPr>
      <w:rPr>
        <w:b/>
        <w:bCs/>
      </w:rPr>
      <w:tblPr/>
      <w:tcPr>
        <w:tcBorders>
          <w:top w:val="double" w:sz="6" w:space="0" w:color="3B3838" w:themeColor="accent4"/>
          <w:left w:val="single" w:sz="8" w:space="0" w:color="3B3838" w:themeColor="accent4"/>
          <w:bottom w:val="single" w:sz="8" w:space="0" w:color="3B3838" w:themeColor="accent4"/>
          <w:right w:val="single" w:sz="8" w:space="0" w:color="3B3838" w:themeColor="accent4"/>
        </w:tcBorders>
      </w:tcPr>
    </w:tblStylePr>
    <w:tblStylePr w:type="firstCol">
      <w:rPr>
        <w:b/>
        <w:bCs/>
      </w:rPr>
    </w:tblStylePr>
    <w:tblStylePr w:type="lastCol">
      <w:rPr>
        <w:b/>
        <w:bCs/>
      </w:rPr>
    </w:tblStylePr>
    <w:tblStylePr w:type="band1Vert">
      <w:tblPr/>
      <w:tcPr>
        <w:tcBorders>
          <w:top w:val="single" w:sz="8" w:space="0" w:color="3B3838" w:themeColor="accent4"/>
          <w:left w:val="single" w:sz="8" w:space="0" w:color="3B3838" w:themeColor="accent4"/>
          <w:bottom w:val="single" w:sz="8" w:space="0" w:color="3B3838" w:themeColor="accent4"/>
          <w:right w:val="single" w:sz="8" w:space="0" w:color="3B3838" w:themeColor="accent4"/>
        </w:tcBorders>
      </w:tcPr>
    </w:tblStylePr>
    <w:tblStylePr w:type="band1Horz">
      <w:tblPr/>
      <w:tcPr>
        <w:tcBorders>
          <w:top w:val="single" w:sz="8" w:space="0" w:color="3B3838" w:themeColor="accent4"/>
          <w:left w:val="single" w:sz="8" w:space="0" w:color="3B3838" w:themeColor="accent4"/>
          <w:bottom w:val="single" w:sz="8" w:space="0" w:color="3B3838" w:themeColor="accent4"/>
          <w:right w:val="single" w:sz="8" w:space="0" w:color="3B3838" w:themeColor="accent4"/>
        </w:tcBorders>
      </w:tcPr>
    </w:tblStylePr>
  </w:style>
  <w:style w:type="table" w:styleId="LightList-Accent5">
    <w:name w:val="Light List Accent 5"/>
    <w:basedOn w:val="TableNormal"/>
    <w:uiPriority w:val="61"/>
    <w:semiHidden/>
    <w:unhideWhenUsed/>
    <w:rsid w:val="00572222"/>
    <w:pPr>
      <w:spacing w:after="0" w:line="240" w:lineRule="auto"/>
    </w:pPr>
    <w:tblPr>
      <w:tblStyleRowBandSize w:val="1"/>
      <w:tblStyleColBandSize w:val="1"/>
      <w:tblBorders>
        <w:top w:val="single" w:sz="8" w:space="0" w:color="FFFFFF" w:themeColor="accent5"/>
        <w:left w:val="single" w:sz="8" w:space="0" w:color="FFFFFF" w:themeColor="accent5"/>
        <w:bottom w:val="single" w:sz="8" w:space="0" w:color="FFFFFF" w:themeColor="accent5"/>
        <w:right w:val="single" w:sz="8" w:space="0" w:color="FFFFFF" w:themeColor="accent5"/>
      </w:tblBorders>
    </w:tblPr>
    <w:tblStylePr w:type="firstRow">
      <w:pPr>
        <w:spacing w:before="0" w:after="0" w:line="240" w:lineRule="auto"/>
      </w:pPr>
      <w:rPr>
        <w:b/>
        <w:bCs/>
        <w:color w:val="FFFFFF" w:themeColor="background1"/>
      </w:rPr>
      <w:tblPr/>
      <w:tcPr>
        <w:shd w:val="clear" w:color="auto" w:fill="FFFFFF" w:themeFill="accent5"/>
      </w:tcPr>
    </w:tblStylePr>
    <w:tblStylePr w:type="lastRow">
      <w:pPr>
        <w:spacing w:before="0" w:after="0" w:line="240" w:lineRule="auto"/>
      </w:pPr>
      <w:rPr>
        <w:b/>
        <w:bCs/>
      </w:rPr>
      <w:tblPr/>
      <w:tcPr>
        <w:tcBorders>
          <w:top w:val="double" w:sz="6" w:space="0" w:color="FFFFFF" w:themeColor="accent5"/>
          <w:left w:val="single" w:sz="8" w:space="0" w:color="FFFFFF" w:themeColor="accent5"/>
          <w:bottom w:val="single" w:sz="8" w:space="0" w:color="FFFFFF" w:themeColor="accent5"/>
          <w:right w:val="single" w:sz="8" w:space="0" w:color="FFFFFF" w:themeColor="accent5"/>
        </w:tcBorders>
      </w:tcPr>
    </w:tblStylePr>
    <w:tblStylePr w:type="firstCol">
      <w:rPr>
        <w:b/>
        <w:bCs/>
      </w:rPr>
    </w:tblStylePr>
    <w:tblStylePr w:type="lastCol">
      <w:rPr>
        <w:b/>
        <w:bCs/>
      </w:rPr>
    </w:tblStylePr>
    <w:tblStylePr w:type="band1Vert">
      <w:tblPr/>
      <w:tcPr>
        <w:tcBorders>
          <w:top w:val="single" w:sz="8" w:space="0" w:color="FFFFFF" w:themeColor="accent5"/>
          <w:left w:val="single" w:sz="8" w:space="0" w:color="FFFFFF" w:themeColor="accent5"/>
          <w:bottom w:val="single" w:sz="8" w:space="0" w:color="FFFFFF" w:themeColor="accent5"/>
          <w:right w:val="single" w:sz="8" w:space="0" w:color="FFFFFF" w:themeColor="accent5"/>
        </w:tcBorders>
      </w:tcPr>
    </w:tblStylePr>
    <w:tblStylePr w:type="band1Horz">
      <w:tblPr/>
      <w:tcPr>
        <w:tcBorders>
          <w:top w:val="single" w:sz="8" w:space="0" w:color="FFFFFF" w:themeColor="accent5"/>
          <w:left w:val="single" w:sz="8" w:space="0" w:color="FFFFFF" w:themeColor="accent5"/>
          <w:bottom w:val="single" w:sz="8" w:space="0" w:color="FFFFFF" w:themeColor="accent5"/>
          <w:right w:val="single" w:sz="8" w:space="0" w:color="FFFFFF" w:themeColor="accent5"/>
        </w:tcBorders>
      </w:tcPr>
    </w:tblStylePr>
  </w:style>
  <w:style w:type="table" w:styleId="LightList-Accent6">
    <w:name w:val="Light List Accent 6"/>
    <w:basedOn w:val="TableNormal"/>
    <w:uiPriority w:val="61"/>
    <w:semiHidden/>
    <w:unhideWhenUsed/>
    <w:rsid w:val="00572222"/>
    <w:pPr>
      <w:spacing w:after="0" w:line="240" w:lineRule="auto"/>
    </w:pPr>
    <w:tblPr>
      <w:tblStyleRowBandSize w:val="1"/>
      <w:tblStyleColBandSize w:val="1"/>
      <w:tblBorders>
        <w:top w:val="single" w:sz="8" w:space="0" w:color="FFFFFF" w:themeColor="accent6"/>
        <w:left w:val="single" w:sz="8" w:space="0" w:color="FFFFFF" w:themeColor="accent6"/>
        <w:bottom w:val="single" w:sz="8" w:space="0" w:color="FFFFFF" w:themeColor="accent6"/>
        <w:right w:val="single" w:sz="8" w:space="0" w:color="FFFFFF" w:themeColor="accent6"/>
      </w:tblBorders>
    </w:tblPr>
    <w:tblStylePr w:type="firstRow">
      <w:pPr>
        <w:spacing w:before="0" w:after="0" w:line="240" w:lineRule="auto"/>
      </w:pPr>
      <w:rPr>
        <w:b/>
        <w:bCs/>
        <w:color w:val="FFFFFF" w:themeColor="background1"/>
      </w:rPr>
      <w:tblPr/>
      <w:tcPr>
        <w:shd w:val="clear" w:color="auto" w:fill="FFFFFF" w:themeFill="accent6"/>
      </w:tcPr>
    </w:tblStylePr>
    <w:tblStylePr w:type="lastRow">
      <w:pPr>
        <w:spacing w:before="0" w:after="0" w:line="240" w:lineRule="auto"/>
      </w:pPr>
      <w:rPr>
        <w:b/>
        <w:bCs/>
      </w:rPr>
      <w:tblPr/>
      <w:tcPr>
        <w:tcBorders>
          <w:top w:val="double" w:sz="6" w:space="0" w:color="FFFFFF" w:themeColor="accent6"/>
          <w:left w:val="single" w:sz="8" w:space="0" w:color="FFFFFF" w:themeColor="accent6"/>
          <w:bottom w:val="single" w:sz="8" w:space="0" w:color="FFFFFF" w:themeColor="accent6"/>
          <w:right w:val="single" w:sz="8" w:space="0" w:color="FFFFFF" w:themeColor="accent6"/>
        </w:tcBorders>
      </w:tcPr>
    </w:tblStylePr>
    <w:tblStylePr w:type="firstCol">
      <w:rPr>
        <w:b/>
        <w:bCs/>
      </w:rPr>
    </w:tblStylePr>
    <w:tblStylePr w:type="lastCol">
      <w:rPr>
        <w:b/>
        <w:bCs/>
      </w:rPr>
    </w:tblStylePr>
    <w:tblStylePr w:type="band1Vert">
      <w:tblPr/>
      <w:tcPr>
        <w:tcBorders>
          <w:top w:val="single" w:sz="8" w:space="0" w:color="FFFFFF" w:themeColor="accent6"/>
          <w:left w:val="single" w:sz="8" w:space="0" w:color="FFFFFF" w:themeColor="accent6"/>
          <w:bottom w:val="single" w:sz="8" w:space="0" w:color="FFFFFF" w:themeColor="accent6"/>
          <w:right w:val="single" w:sz="8" w:space="0" w:color="FFFFFF" w:themeColor="accent6"/>
        </w:tcBorders>
      </w:tcPr>
    </w:tblStylePr>
    <w:tblStylePr w:type="band1Horz">
      <w:tblPr/>
      <w:tcPr>
        <w:tcBorders>
          <w:top w:val="single" w:sz="8" w:space="0" w:color="FFFFFF" w:themeColor="accent6"/>
          <w:left w:val="single" w:sz="8" w:space="0" w:color="FFFFFF" w:themeColor="accent6"/>
          <w:bottom w:val="single" w:sz="8" w:space="0" w:color="FFFFFF" w:themeColor="accent6"/>
          <w:right w:val="single" w:sz="8" w:space="0" w:color="FFFFFF" w:themeColor="accent6"/>
        </w:tcBorders>
      </w:tcPr>
    </w:tblStylePr>
  </w:style>
  <w:style w:type="table" w:styleId="LightShading">
    <w:name w:val="Light Shading"/>
    <w:basedOn w:val="TableNormal"/>
    <w:uiPriority w:val="60"/>
    <w:semiHidden/>
    <w:unhideWhenUsed/>
    <w:rsid w:val="00572222"/>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semiHidden/>
    <w:unhideWhenUsed/>
    <w:rsid w:val="00572222"/>
    <w:pPr>
      <w:spacing w:after="0" w:line="240" w:lineRule="auto"/>
    </w:pPr>
    <w:rPr>
      <w:color w:val="381212" w:themeColor="accent1" w:themeShade="BF"/>
    </w:rPr>
    <w:tblPr>
      <w:tblStyleRowBandSize w:val="1"/>
      <w:tblStyleColBandSize w:val="1"/>
      <w:tblBorders>
        <w:top w:val="single" w:sz="8" w:space="0" w:color="4B1919" w:themeColor="accent1"/>
        <w:bottom w:val="single" w:sz="8" w:space="0" w:color="4B1919" w:themeColor="accent1"/>
      </w:tblBorders>
    </w:tblPr>
    <w:tblStylePr w:type="firstRow">
      <w:pPr>
        <w:spacing w:before="0" w:after="0" w:line="240" w:lineRule="auto"/>
      </w:pPr>
      <w:rPr>
        <w:b/>
        <w:bCs/>
      </w:rPr>
      <w:tblPr/>
      <w:tcPr>
        <w:tcBorders>
          <w:top w:val="single" w:sz="8" w:space="0" w:color="4B1919" w:themeColor="accent1"/>
          <w:left w:val="nil"/>
          <w:bottom w:val="single" w:sz="8" w:space="0" w:color="4B1919" w:themeColor="accent1"/>
          <w:right w:val="nil"/>
          <w:insideH w:val="nil"/>
          <w:insideV w:val="nil"/>
        </w:tcBorders>
      </w:tcPr>
    </w:tblStylePr>
    <w:tblStylePr w:type="lastRow">
      <w:pPr>
        <w:spacing w:before="0" w:after="0" w:line="240" w:lineRule="auto"/>
      </w:pPr>
      <w:rPr>
        <w:b/>
        <w:bCs/>
      </w:rPr>
      <w:tblPr/>
      <w:tcPr>
        <w:tcBorders>
          <w:top w:val="single" w:sz="8" w:space="0" w:color="4B1919" w:themeColor="accent1"/>
          <w:left w:val="nil"/>
          <w:bottom w:val="single" w:sz="8" w:space="0" w:color="4B1919"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5B3B3" w:themeFill="accent1" w:themeFillTint="3F"/>
      </w:tcPr>
    </w:tblStylePr>
    <w:tblStylePr w:type="band1Horz">
      <w:tblPr/>
      <w:tcPr>
        <w:tcBorders>
          <w:left w:val="nil"/>
          <w:right w:val="nil"/>
          <w:insideH w:val="nil"/>
          <w:insideV w:val="nil"/>
        </w:tcBorders>
        <w:shd w:val="clear" w:color="auto" w:fill="E5B3B3" w:themeFill="accent1" w:themeFillTint="3F"/>
      </w:tcPr>
    </w:tblStylePr>
  </w:style>
  <w:style w:type="table" w:styleId="LightShading-Accent2">
    <w:name w:val="Light Shading Accent 2"/>
    <w:basedOn w:val="TableNormal"/>
    <w:uiPriority w:val="60"/>
    <w:semiHidden/>
    <w:unhideWhenUsed/>
    <w:rsid w:val="00572222"/>
    <w:pPr>
      <w:spacing w:after="0" w:line="240" w:lineRule="auto"/>
    </w:pPr>
    <w:rPr>
      <w:color w:val="FFC20C" w:themeColor="accent2" w:themeShade="BF"/>
    </w:rPr>
    <w:tblPr>
      <w:tblStyleRowBandSize w:val="1"/>
      <w:tblStyleColBandSize w:val="1"/>
      <w:tblBorders>
        <w:top w:val="single" w:sz="8" w:space="0" w:color="FFD966" w:themeColor="accent2"/>
        <w:bottom w:val="single" w:sz="8" w:space="0" w:color="FFD966" w:themeColor="accent2"/>
      </w:tblBorders>
    </w:tblPr>
    <w:tblStylePr w:type="firstRow">
      <w:pPr>
        <w:spacing w:before="0" w:after="0" w:line="240" w:lineRule="auto"/>
      </w:pPr>
      <w:rPr>
        <w:b/>
        <w:bCs/>
      </w:rPr>
      <w:tblPr/>
      <w:tcPr>
        <w:tcBorders>
          <w:top w:val="single" w:sz="8" w:space="0" w:color="FFD966" w:themeColor="accent2"/>
          <w:left w:val="nil"/>
          <w:bottom w:val="single" w:sz="8" w:space="0" w:color="FFD966" w:themeColor="accent2"/>
          <w:right w:val="nil"/>
          <w:insideH w:val="nil"/>
          <w:insideV w:val="nil"/>
        </w:tcBorders>
      </w:tcPr>
    </w:tblStylePr>
    <w:tblStylePr w:type="lastRow">
      <w:pPr>
        <w:spacing w:before="0" w:after="0" w:line="240" w:lineRule="auto"/>
      </w:pPr>
      <w:rPr>
        <w:b/>
        <w:bCs/>
      </w:rPr>
      <w:tblPr/>
      <w:tcPr>
        <w:tcBorders>
          <w:top w:val="single" w:sz="8" w:space="0" w:color="FFD966" w:themeColor="accent2"/>
          <w:left w:val="nil"/>
          <w:bottom w:val="single" w:sz="8" w:space="0" w:color="FFD966"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F5D9" w:themeFill="accent2" w:themeFillTint="3F"/>
      </w:tcPr>
    </w:tblStylePr>
    <w:tblStylePr w:type="band1Horz">
      <w:tblPr/>
      <w:tcPr>
        <w:tcBorders>
          <w:left w:val="nil"/>
          <w:right w:val="nil"/>
          <w:insideH w:val="nil"/>
          <w:insideV w:val="nil"/>
        </w:tcBorders>
        <w:shd w:val="clear" w:color="auto" w:fill="FFF5D9" w:themeFill="accent2" w:themeFillTint="3F"/>
      </w:tcPr>
    </w:tblStylePr>
  </w:style>
  <w:style w:type="table" w:styleId="LightShading-Accent3">
    <w:name w:val="Light Shading Accent 3"/>
    <w:basedOn w:val="TableNormal"/>
    <w:uiPriority w:val="60"/>
    <w:semiHidden/>
    <w:unhideWhenUsed/>
    <w:rsid w:val="00572222"/>
    <w:pPr>
      <w:spacing w:after="0" w:line="240" w:lineRule="auto"/>
    </w:pPr>
    <w:rPr>
      <w:color w:val="49B3A1" w:themeColor="accent3" w:themeShade="BF"/>
    </w:rPr>
    <w:tblPr>
      <w:tblStyleRowBandSize w:val="1"/>
      <w:tblStyleColBandSize w:val="1"/>
      <w:tblBorders>
        <w:top w:val="single" w:sz="8" w:space="0" w:color="85CDC1" w:themeColor="accent3"/>
        <w:bottom w:val="single" w:sz="8" w:space="0" w:color="85CDC1" w:themeColor="accent3"/>
      </w:tblBorders>
    </w:tblPr>
    <w:tblStylePr w:type="firstRow">
      <w:pPr>
        <w:spacing w:before="0" w:after="0" w:line="240" w:lineRule="auto"/>
      </w:pPr>
      <w:rPr>
        <w:b/>
        <w:bCs/>
      </w:rPr>
      <w:tblPr/>
      <w:tcPr>
        <w:tcBorders>
          <w:top w:val="single" w:sz="8" w:space="0" w:color="85CDC1" w:themeColor="accent3"/>
          <w:left w:val="nil"/>
          <w:bottom w:val="single" w:sz="8" w:space="0" w:color="85CDC1" w:themeColor="accent3"/>
          <w:right w:val="nil"/>
          <w:insideH w:val="nil"/>
          <w:insideV w:val="nil"/>
        </w:tcBorders>
      </w:tcPr>
    </w:tblStylePr>
    <w:tblStylePr w:type="lastRow">
      <w:pPr>
        <w:spacing w:before="0" w:after="0" w:line="240" w:lineRule="auto"/>
      </w:pPr>
      <w:rPr>
        <w:b/>
        <w:bCs/>
      </w:rPr>
      <w:tblPr/>
      <w:tcPr>
        <w:tcBorders>
          <w:top w:val="single" w:sz="8" w:space="0" w:color="85CDC1" w:themeColor="accent3"/>
          <w:left w:val="nil"/>
          <w:bottom w:val="single" w:sz="8" w:space="0" w:color="85CDC1"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0F2EF" w:themeFill="accent3" w:themeFillTint="3F"/>
      </w:tcPr>
    </w:tblStylePr>
    <w:tblStylePr w:type="band1Horz">
      <w:tblPr/>
      <w:tcPr>
        <w:tcBorders>
          <w:left w:val="nil"/>
          <w:right w:val="nil"/>
          <w:insideH w:val="nil"/>
          <w:insideV w:val="nil"/>
        </w:tcBorders>
        <w:shd w:val="clear" w:color="auto" w:fill="E0F2EF" w:themeFill="accent3" w:themeFillTint="3F"/>
      </w:tcPr>
    </w:tblStylePr>
  </w:style>
  <w:style w:type="table" w:styleId="LightShading-Accent4">
    <w:name w:val="Light Shading Accent 4"/>
    <w:basedOn w:val="TableNormal"/>
    <w:uiPriority w:val="60"/>
    <w:semiHidden/>
    <w:unhideWhenUsed/>
    <w:rsid w:val="00572222"/>
    <w:pPr>
      <w:spacing w:after="0" w:line="240" w:lineRule="auto"/>
    </w:pPr>
    <w:rPr>
      <w:color w:val="2C2A2A" w:themeColor="accent4" w:themeShade="BF"/>
    </w:rPr>
    <w:tblPr>
      <w:tblStyleRowBandSize w:val="1"/>
      <w:tblStyleColBandSize w:val="1"/>
      <w:tblBorders>
        <w:top w:val="single" w:sz="8" w:space="0" w:color="3B3838" w:themeColor="accent4"/>
        <w:bottom w:val="single" w:sz="8" w:space="0" w:color="3B3838" w:themeColor="accent4"/>
      </w:tblBorders>
    </w:tblPr>
    <w:tblStylePr w:type="firstRow">
      <w:pPr>
        <w:spacing w:before="0" w:after="0" w:line="240" w:lineRule="auto"/>
      </w:pPr>
      <w:rPr>
        <w:b/>
        <w:bCs/>
      </w:rPr>
      <w:tblPr/>
      <w:tcPr>
        <w:tcBorders>
          <w:top w:val="single" w:sz="8" w:space="0" w:color="3B3838" w:themeColor="accent4"/>
          <w:left w:val="nil"/>
          <w:bottom w:val="single" w:sz="8" w:space="0" w:color="3B3838" w:themeColor="accent4"/>
          <w:right w:val="nil"/>
          <w:insideH w:val="nil"/>
          <w:insideV w:val="nil"/>
        </w:tcBorders>
      </w:tcPr>
    </w:tblStylePr>
    <w:tblStylePr w:type="lastRow">
      <w:pPr>
        <w:spacing w:before="0" w:after="0" w:line="240" w:lineRule="auto"/>
      </w:pPr>
      <w:rPr>
        <w:b/>
        <w:bCs/>
      </w:rPr>
      <w:tblPr/>
      <w:tcPr>
        <w:tcBorders>
          <w:top w:val="single" w:sz="8" w:space="0" w:color="3B3838" w:themeColor="accent4"/>
          <w:left w:val="nil"/>
          <w:bottom w:val="single" w:sz="8" w:space="0" w:color="3B3838"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FCCCC" w:themeFill="accent4" w:themeFillTint="3F"/>
      </w:tcPr>
    </w:tblStylePr>
    <w:tblStylePr w:type="band1Horz">
      <w:tblPr/>
      <w:tcPr>
        <w:tcBorders>
          <w:left w:val="nil"/>
          <w:right w:val="nil"/>
          <w:insideH w:val="nil"/>
          <w:insideV w:val="nil"/>
        </w:tcBorders>
        <w:shd w:val="clear" w:color="auto" w:fill="CFCCCC" w:themeFill="accent4" w:themeFillTint="3F"/>
      </w:tcPr>
    </w:tblStylePr>
  </w:style>
  <w:style w:type="table" w:styleId="LightShading-Accent5">
    <w:name w:val="Light Shading Accent 5"/>
    <w:basedOn w:val="TableNormal"/>
    <w:uiPriority w:val="60"/>
    <w:semiHidden/>
    <w:unhideWhenUsed/>
    <w:rsid w:val="00572222"/>
    <w:pPr>
      <w:spacing w:after="0" w:line="240" w:lineRule="auto"/>
    </w:pPr>
    <w:rPr>
      <w:color w:val="BFBFBF" w:themeColor="accent5" w:themeShade="BF"/>
    </w:rPr>
    <w:tblPr>
      <w:tblStyleRowBandSize w:val="1"/>
      <w:tblStyleColBandSize w:val="1"/>
      <w:tblBorders>
        <w:top w:val="single" w:sz="8" w:space="0" w:color="FFFFFF" w:themeColor="accent5"/>
        <w:bottom w:val="single" w:sz="8" w:space="0" w:color="FFFFFF" w:themeColor="accent5"/>
      </w:tblBorders>
    </w:tblPr>
    <w:tblStylePr w:type="firstRow">
      <w:pPr>
        <w:spacing w:before="0" w:after="0" w:line="240" w:lineRule="auto"/>
      </w:pPr>
      <w:rPr>
        <w:b/>
        <w:bCs/>
      </w:rPr>
      <w:tblPr/>
      <w:tcPr>
        <w:tcBorders>
          <w:top w:val="single" w:sz="8" w:space="0" w:color="FFFFFF" w:themeColor="accent5"/>
          <w:left w:val="nil"/>
          <w:bottom w:val="single" w:sz="8" w:space="0" w:color="FFFFFF" w:themeColor="accent5"/>
          <w:right w:val="nil"/>
          <w:insideH w:val="nil"/>
          <w:insideV w:val="nil"/>
        </w:tcBorders>
      </w:tcPr>
    </w:tblStylePr>
    <w:tblStylePr w:type="lastRow">
      <w:pPr>
        <w:spacing w:before="0" w:after="0" w:line="240" w:lineRule="auto"/>
      </w:pPr>
      <w:rPr>
        <w:b/>
        <w:bCs/>
      </w:rPr>
      <w:tblPr/>
      <w:tcPr>
        <w:tcBorders>
          <w:top w:val="single" w:sz="8" w:space="0" w:color="FFFFFF" w:themeColor="accent5"/>
          <w:left w:val="nil"/>
          <w:bottom w:val="single" w:sz="8" w:space="0" w:color="FFFFFF"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FFFF" w:themeFill="accent5" w:themeFillTint="3F"/>
      </w:tcPr>
    </w:tblStylePr>
    <w:tblStylePr w:type="band1Horz">
      <w:tblPr/>
      <w:tcPr>
        <w:tcBorders>
          <w:left w:val="nil"/>
          <w:right w:val="nil"/>
          <w:insideH w:val="nil"/>
          <w:insideV w:val="nil"/>
        </w:tcBorders>
        <w:shd w:val="clear" w:color="auto" w:fill="FFFFFF" w:themeFill="accent5" w:themeFillTint="3F"/>
      </w:tcPr>
    </w:tblStylePr>
  </w:style>
  <w:style w:type="table" w:styleId="LightShading-Accent6">
    <w:name w:val="Light Shading Accent 6"/>
    <w:basedOn w:val="TableNormal"/>
    <w:uiPriority w:val="60"/>
    <w:semiHidden/>
    <w:unhideWhenUsed/>
    <w:rsid w:val="00572222"/>
    <w:pPr>
      <w:spacing w:after="0" w:line="240" w:lineRule="auto"/>
    </w:pPr>
    <w:rPr>
      <w:color w:val="BFBFBF" w:themeColor="accent6" w:themeShade="BF"/>
    </w:rPr>
    <w:tblPr>
      <w:tblStyleRowBandSize w:val="1"/>
      <w:tblStyleColBandSize w:val="1"/>
      <w:tblBorders>
        <w:top w:val="single" w:sz="8" w:space="0" w:color="FFFFFF" w:themeColor="accent6"/>
        <w:bottom w:val="single" w:sz="8" w:space="0" w:color="FFFFFF" w:themeColor="accent6"/>
      </w:tblBorders>
    </w:tblPr>
    <w:tblStylePr w:type="firstRow">
      <w:pPr>
        <w:spacing w:before="0" w:after="0" w:line="240" w:lineRule="auto"/>
      </w:pPr>
      <w:rPr>
        <w:b/>
        <w:bCs/>
      </w:rPr>
      <w:tblPr/>
      <w:tcPr>
        <w:tcBorders>
          <w:top w:val="single" w:sz="8" w:space="0" w:color="FFFFFF" w:themeColor="accent6"/>
          <w:left w:val="nil"/>
          <w:bottom w:val="single" w:sz="8" w:space="0" w:color="FFFFFF" w:themeColor="accent6"/>
          <w:right w:val="nil"/>
          <w:insideH w:val="nil"/>
          <w:insideV w:val="nil"/>
        </w:tcBorders>
      </w:tcPr>
    </w:tblStylePr>
    <w:tblStylePr w:type="lastRow">
      <w:pPr>
        <w:spacing w:before="0" w:after="0" w:line="240" w:lineRule="auto"/>
      </w:pPr>
      <w:rPr>
        <w:b/>
        <w:bCs/>
      </w:rPr>
      <w:tblPr/>
      <w:tcPr>
        <w:tcBorders>
          <w:top w:val="single" w:sz="8" w:space="0" w:color="FFFFFF" w:themeColor="accent6"/>
          <w:left w:val="nil"/>
          <w:bottom w:val="single" w:sz="8" w:space="0" w:color="FFFFFF"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FFFF" w:themeFill="accent6" w:themeFillTint="3F"/>
      </w:tcPr>
    </w:tblStylePr>
    <w:tblStylePr w:type="band1Horz">
      <w:tblPr/>
      <w:tcPr>
        <w:tcBorders>
          <w:left w:val="nil"/>
          <w:right w:val="nil"/>
          <w:insideH w:val="nil"/>
          <w:insideV w:val="nil"/>
        </w:tcBorders>
        <w:shd w:val="clear" w:color="auto" w:fill="FFFFFF" w:themeFill="accent6" w:themeFillTint="3F"/>
      </w:tcPr>
    </w:tblStylePr>
  </w:style>
  <w:style w:type="character" w:styleId="LineNumber">
    <w:name w:val="line number"/>
    <w:basedOn w:val="DefaultParagraphFont"/>
    <w:uiPriority w:val="99"/>
    <w:semiHidden/>
    <w:unhideWhenUsed/>
    <w:rsid w:val="00572222"/>
    <w:rPr>
      <w:sz w:val="22"/>
    </w:rPr>
  </w:style>
  <w:style w:type="paragraph" w:styleId="List">
    <w:name w:val="List"/>
    <w:basedOn w:val="Normal"/>
    <w:uiPriority w:val="99"/>
    <w:semiHidden/>
    <w:unhideWhenUsed/>
    <w:rsid w:val="00572222"/>
    <w:pPr>
      <w:ind w:left="360" w:hanging="360"/>
      <w:contextualSpacing/>
    </w:pPr>
  </w:style>
  <w:style w:type="paragraph" w:styleId="List2">
    <w:name w:val="List 2"/>
    <w:basedOn w:val="Normal"/>
    <w:uiPriority w:val="99"/>
    <w:semiHidden/>
    <w:unhideWhenUsed/>
    <w:rsid w:val="00572222"/>
    <w:pPr>
      <w:ind w:left="720" w:hanging="360"/>
      <w:contextualSpacing/>
    </w:pPr>
  </w:style>
  <w:style w:type="paragraph" w:styleId="List3">
    <w:name w:val="List 3"/>
    <w:basedOn w:val="Normal"/>
    <w:uiPriority w:val="99"/>
    <w:semiHidden/>
    <w:unhideWhenUsed/>
    <w:rsid w:val="00572222"/>
    <w:pPr>
      <w:ind w:left="1080" w:hanging="360"/>
      <w:contextualSpacing/>
    </w:pPr>
  </w:style>
  <w:style w:type="paragraph" w:styleId="List4">
    <w:name w:val="List 4"/>
    <w:basedOn w:val="Normal"/>
    <w:uiPriority w:val="99"/>
    <w:semiHidden/>
    <w:unhideWhenUsed/>
    <w:rsid w:val="00572222"/>
    <w:pPr>
      <w:ind w:left="1440" w:hanging="360"/>
      <w:contextualSpacing/>
    </w:pPr>
  </w:style>
  <w:style w:type="paragraph" w:styleId="List5">
    <w:name w:val="List 5"/>
    <w:basedOn w:val="Normal"/>
    <w:uiPriority w:val="99"/>
    <w:semiHidden/>
    <w:unhideWhenUsed/>
    <w:rsid w:val="00572222"/>
    <w:pPr>
      <w:ind w:left="1800" w:hanging="360"/>
      <w:contextualSpacing/>
    </w:pPr>
  </w:style>
  <w:style w:type="paragraph" w:styleId="ListBullet">
    <w:name w:val="List Bullet"/>
    <w:basedOn w:val="Normal"/>
    <w:uiPriority w:val="99"/>
    <w:semiHidden/>
    <w:unhideWhenUsed/>
    <w:rsid w:val="00572222"/>
    <w:pPr>
      <w:numPr>
        <w:numId w:val="1"/>
      </w:numPr>
      <w:contextualSpacing/>
    </w:pPr>
  </w:style>
  <w:style w:type="paragraph" w:styleId="ListBullet2">
    <w:name w:val="List Bullet 2"/>
    <w:basedOn w:val="Normal"/>
    <w:uiPriority w:val="99"/>
    <w:semiHidden/>
    <w:unhideWhenUsed/>
    <w:rsid w:val="00572222"/>
    <w:pPr>
      <w:numPr>
        <w:numId w:val="2"/>
      </w:numPr>
      <w:contextualSpacing/>
    </w:pPr>
  </w:style>
  <w:style w:type="paragraph" w:styleId="ListBullet3">
    <w:name w:val="List Bullet 3"/>
    <w:basedOn w:val="Normal"/>
    <w:uiPriority w:val="99"/>
    <w:semiHidden/>
    <w:unhideWhenUsed/>
    <w:rsid w:val="00572222"/>
    <w:pPr>
      <w:numPr>
        <w:numId w:val="3"/>
      </w:numPr>
      <w:contextualSpacing/>
    </w:pPr>
  </w:style>
  <w:style w:type="paragraph" w:styleId="ListBullet4">
    <w:name w:val="List Bullet 4"/>
    <w:basedOn w:val="Normal"/>
    <w:uiPriority w:val="99"/>
    <w:semiHidden/>
    <w:unhideWhenUsed/>
    <w:rsid w:val="00572222"/>
    <w:pPr>
      <w:numPr>
        <w:numId w:val="4"/>
      </w:numPr>
      <w:contextualSpacing/>
    </w:pPr>
  </w:style>
  <w:style w:type="paragraph" w:styleId="ListBullet5">
    <w:name w:val="List Bullet 5"/>
    <w:basedOn w:val="Normal"/>
    <w:uiPriority w:val="99"/>
    <w:semiHidden/>
    <w:unhideWhenUsed/>
    <w:rsid w:val="00572222"/>
    <w:pPr>
      <w:numPr>
        <w:numId w:val="5"/>
      </w:numPr>
      <w:contextualSpacing/>
    </w:pPr>
  </w:style>
  <w:style w:type="paragraph" w:styleId="ListContinue">
    <w:name w:val="List Continue"/>
    <w:basedOn w:val="Normal"/>
    <w:uiPriority w:val="99"/>
    <w:semiHidden/>
    <w:unhideWhenUsed/>
    <w:rsid w:val="00572222"/>
    <w:pPr>
      <w:spacing w:after="120"/>
      <w:ind w:left="360"/>
      <w:contextualSpacing/>
    </w:pPr>
  </w:style>
  <w:style w:type="paragraph" w:styleId="ListContinue2">
    <w:name w:val="List Continue 2"/>
    <w:basedOn w:val="Normal"/>
    <w:uiPriority w:val="99"/>
    <w:semiHidden/>
    <w:unhideWhenUsed/>
    <w:rsid w:val="00572222"/>
    <w:pPr>
      <w:spacing w:after="120"/>
      <w:ind w:left="720"/>
      <w:contextualSpacing/>
    </w:pPr>
  </w:style>
  <w:style w:type="paragraph" w:styleId="ListContinue3">
    <w:name w:val="List Continue 3"/>
    <w:basedOn w:val="Normal"/>
    <w:uiPriority w:val="99"/>
    <w:semiHidden/>
    <w:unhideWhenUsed/>
    <w:rsid w:val="00572222"/>
    <w:pPr>
      <w:spacing w:after="120"/>
      <w:ind w:left="1080"/>
      <w:contextualSpacing/>
    </w:pPr>
  </w:style>
  <w:style w:type="paragraph" w:styleId="ListContinue4">
    <w:name w:val="List Continue 4"/>
    <w:basedOn w:val="Normal"/>
    <w:uiPriority w:val="99"/>
    <w:semiHidden/>
    <w:unhideWhenUsed/>
    <w:rsid w:val="00572222"/>
    <w:pPr>
      <w:spacing w:after="120"/>
      <w:ind w:left="1440"/>
      <w:contextualSpacing/>
    </w:pPr>
  </w:style>
  <w:style w:type="paragraph" w:styleId="ListContinue5">
    <w:name w:val="List Continue 5"/>
    <w:basedOn w:val="Normal"/>
    <w:uiPriority w:val="99"/>
    <w:semiHidden/>
    <w:unhideWhenUsed/>
    <w:rsid w:val="00572222"/>
    <w:pPr>
      <w:spacing w:after="120"/>
      <w:ind w:left="1800"/>
      <w:contextualSpacing/>
    </w:pPr>
  </w:style>
  <w:style w:type="paragraph" w:styleId="ListNumber">
    <w:name w:val="List Number"/>
    <w:basedOn w:val="Normal"/>
    <w:uiPriority w:val="99"/>
    <w:semiHidden/>
    <w:unhideWhenUsed/>
    <w:rsid w:val="00572222"/>
    <w:pPr>
      <w:numPr>
        <w:numId w:val="6"/>
      </w:numPr>
      <w:contextualSpacing/>
    </w:pPr>
  </w:style>
  <w:style w:type="paragraph" w:styleId="ListNumber2">
    <w:name w:val="List Number 2"/>
    <w:basedOn w:val="Normal"/>
    <w:uiPriority w:val="99"/>
    <w:semiHidden/>
    <w:unhideWhenUsed/>
    <w:rsid w:val="00572222"/>
    <w:pPr>
      <w:numPr>
        <w:numId w:val="7"/>
      </w:numPr>
      <w:contextualSpacing/>
    </w:pPr>
  </w:style>
  <w:style w:type="paragraph" w:styleId="ListNumber3">
    <w:name w:val="List Number 3"/>
    <w:basedOn w:val="Normal"/>
    <w:uiPriority w:val="99"/>
    <w:semiHidden/>
    <w:unhideWhenUsed/>
    <w:rsid w:val="00572222"/>
    <w:pPr>
      <w:numPr>
        <w:numId w:val="8"/>
      </w:numPr>
      <w:contextualSpacing/>
    </w:pPr>
  </w:style>
  <w:style w:type="paragraph" w:styleId="ListNumber4">
    <w:name w:val="List Number 4"/>
    <w:basedOn w:val="Normal"/>
    <w:uiPriority w:val="99"/>
    <w:semiHidden/>
    <w:unhideWhenUsed/>
    <w:rsid w:val="00572222"/>
    <w:pPr>
      <w:numPr>
        <w:numId w:val="9"/>
      </w:numPr>
      <w:contextualSpacing/>
    </w:pPr>
  </w:style>
  <w:style w:type="paragraph" w:styleId="ListNumber5">
    <w:name w:val="List Number 5"/>
    <w:basedOn w:val="Normal"/>
    <w:uiPriority w:val="99"/>
    <w:semiHidden/>
    <w:unhideWhenUsed/>
    <w:rsid w:val="00572222"/>
    <w:pPr>
      <w:numPr>
        <w:numId w:val="10"/>
      </w:numPr>
      <w:contextualSpacing/>
    </w:pPr>
  </w:style>
  <w:style w:type="paragraph" w:styleId="ListParagraph">
    <w:name w:val="List Paragraph"/>
    <w:basedOn w:val="Normal"/>
    <w:uiPriority w:val="34"/>
    <w:semiHidden/>
    <w:qFormat/>
    <w:rsid w:val="00572222"/>
    <w:pPr>
      <w:ind w:left="720"/>
      <w:contextualSpacing/>
    </w:pPr>
  </w:style>
  <w:style w:type="table" w:styleId="ListTable1Light">
    <w:name w:val="List Table 1 Light"/>
    <w:basedOn w:val="TableNormal"/>
    <w:uiPriority w:val="46"/>
    <w:rsid w:val="00572222"/>
    <w:pPr>
      <w:spacing w:after="0" w:line="240" w:lineRule="auto"/>
    </w:p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1Light-Accent1">
    <w:name w:val="List Table 1 Light Accent 1"/>
    <w:basedOn w:val="TableNormal"/>
    <w:uiPriority w:val="46"/>
    <w:rsid w:val="00572222"/>
    <w:pPr>
      <w:spacing w:after="0" w:line="240" w:lineRule="auto"/>
    </w:pPr>
    <w:tblPr>
      <w:tblStyleRowBandSize w:val="1"/>
      <w:tblStyleColBandSize w:val="1"/>
    </w:tblPr>
    <w:tblStylePr w:type="firstRow">
      <w:rPr>
        <w:b/>
        <w:bCs/>
      </w:rPr>
      <w:tblPr/>
      <w:tcPr>
        <w:tcBorders>
          <w:bottom w:val="single" w:sz="4" w:space="0" w:color="C14646" w:themeColor="accent1" w:themeTint="99"/>
        </w:tcBorders>
      </w:tcPr>
    </w:tblStylePr>
    <w:tblStylePr w:type="lastRow">
      <w:rPr>
        <w:b/>
        <w:bCs/>
      </w:rPr>
      <w:tblPr/>
      <w:tcPr>
        <w:tcBorders>
          <w:top w:val="single" w:sz="4" w:space="0" w:color="C14646" w:themeColor="accent1" w:themeTint="99"/>
        </w:tcBorders>
      </w:tcPr>
    </w:tblStylePr>
    <w:tblStylePr w:type="firstCol">
      <w:rPr>
        <w:b/>
        <w:bCs/>
      </w:rPr>
    </w:tblStylePr>
    <w:tblStylePr w:type="lastCol">
      <w:rPr>
        <w:b/>
        <w:bCs/>
      </w:rPr>
    </w:tblStylePr>
    <w:tblStylePr w:type="band1Vert">
      <w:tblPr/>
      <w:tcPr>
        <w:shd w:val="clear" w:color="auto" w:fill="EAC1C1" w:themeFill="accent1" w:themeFillTint="33"/>
      </w:tcPr>
    </w:tblStylePr>
    <w:tblStylePr w:type="band1Horz">
      <w:tblPr/>
      <w:tcPr>
        <w:shd w:val="clear" w:color="auto" w:fill="EAC1C1" w:themeFill="accent1" w:themeFillTint="33"/>
      </w:tcPr>
    </w:tblStylePr>
  </w:style>
  <w:style w:type="table" w:styleId="ListTable1Light-Accent2">
    <w:name w:val="List Table 1 Light Accent 2"/>
    <w:basedOn w:val="TableNormal"/>
    <w:uiPriority w:val="46"/>
    <w:rsid w:val="00572222"/>
    <w:pPr>
      <w:spacing w:after="0" w:line="240" w:lineRule="auto"/>
    </w:pPr>
    <w:tblPr>
      <w:tblStyleRowBandSize w:val="1"/>
      <w:tblStyleColBandSize w:val="1"/>
    </w:tblPr>
    <w:tblStylePr w:type="firstRow">
      <w:rPr>
        <w:b/>
        <w:bCs/>
      </w:rPr>
      <w:tblPr/>
      <w:tcPr>
        <w:tcBorders>
          <w:bottom w:val="single" w:sz="4" w:space="0" w:color="FFE7A3" w:themeColor="accent2" w:themeTint="99"/>
        </w:tcBorders>
      </w:tcPr>
    </w:tblStylePr>
    <w:tblStylePr w:type="lastRow">
      <w:rPr>
        <w:b/>
        <w:bCs/>
      </w:rPr>
      <w:tblPr/>
      <w:tcPr>
        <w:tcBorders>
          <w:top w:val="single" w:sz="4" w:space="0" w:color="FFE7A3" w:themeColor="accent2" w:themeTint="99"/>
        </w:tcBorders>
      </w:tcPr>
    </w:tblStylePr>
    <w:tblStylePr w:type="firstCol">
      <w:rPr>
        <w:b/>
        <w:bCs/>
      </w:rPr>
    </w:tblStylePr>
    <w:tblStylePr w:type="lastCol">
      <w:rPr>
        <w:b/>
        <w:bCs/>
      </w:rPr>
    </w:tblStylePr>
    <w:tblStylePr w:type="band1Vert">
      <w:tblPr/>
      <w:tcPr>
        <w:shd w:val="clear" w:color="auto" w:fill="FFF7E0" w:themeFill="accent2" w:themeFillTint="33"/>
      </w:tcPr>
    </w:tblStylePr>
    <w:tblStylePr w:type="band1Horz">
      <w:tblPr/>
      <w:tcPr>
        <w:shd w:val="clear" w:color="auto" w:fill="FFF7E0" w:themeFill="accent2" w:themeFillTint="33"/>
      </w:tcPr>
    </w:tblStylePr>
  </w:style>
  <w:style w:type="table" w:styleId="ListTable1Light-Accent3">
    <w:name w:val="List Table 1 Light Accent 3"/>
    <w:basedOn w:val="TableNormal"/>
    <w:uiPriority w:val="46"/>
    <w:rsid w:val="00572222"/>
    <w:pPr>
      <w:spacing w:after="0" w:line="240" w:lineRule="auto"/>
    </w:pPr>
    <w:tblPr>
      <w:tblStyleRowBandSize w:val="1"/>
      <w:tblStyleColBandSize w:val="1"/>
    </w:tblPr>
    <w:tblStylePr w:type="firstRow">
      <w:rPr>
        <w:b/>
        <w:bCs/>
      </w:rPr>
      <w:tblPr/>
      <w:tcPr>
        <w:tcBorders>
          <w:bottom w:val="single" w:sz="4" w:space="0" w:color="B5E1D9" w:themeColor="accent3" w:themeTint="99"/>
        </w:tcBorders>
      </w:tcPr>
    </w:tblStylePr>
    <w:tblStylePr w:type="lastRow">
      <w:rPr>
        <w:b/>
        <w:bCs/>
      </w:rPr>
      <w:tblPr/>
      <w:tcPr>
        <w:tcBorders>
          <w:top w:val="single" w:sz="4" w:space="0" w:color="B5E1D9" w:themeColor="accent3" w:themeTint="99"/>
        </w:tcBorders>
      </w:tcPr>
    </w:tblStylePr>
    <w:tblStylePr w:type="firstCol">
      <w:rPr>
        <w:b/>
        <w:bCs/>
      </w:rPr>
    </w:tblStylePr>
    <w:tblStylePr w:type="lastCol">
      <w:rPr>
        <w:b/>
        <w:bCs/>
      </w:rPr>
    </w:tblStylePr>
    <w:tblStylePr w:type="band1Vert">
      <w:tblPr/>
      <w:tcPr>
        <w:shd w:val="clear" w:color="auto" w:fill="E6F5F2" w:themeFill="accent3" w:themeFillTint="33"/>
      </w:tcPr>
    </w:tblStylePr>
    <w:tblStylePr w:type="band1Horz">
      <w:tblPr/>
      <w:tcPr>
        <w:shd w:val="clear" w:color="auto" w:fill="E6F5F2" w:themeFill="accent3" w:themeFillTint="33"/>
      </w:tcPr>
    </w:tblStylePr>
  </w:style>
  <w:style w:type="table" w:styleId="ListTable1Light-Accent4">
    <w:name w:val="List Table 1 Light Accent 4"/>
    <w:basedOn w:val="TableNormal"/>
    <w:uiPriority w:val="46"/>
    <w:rsid w:val="00572222"/>
    <w:pPr>
      <w:spacing w:after="0" w:line="240" w:lineRule="auto"/>
    </w:pPr>
    <w:tblPr>
      <w:tblStyleRowBandSize w:val="1"/>
      <w:tblStyleColBandSize w:val="1"/>
    </w:tblPr>
    <w:tblStylePr w:type="firstRow">
      <w:rPr>
        <w:b/>
        <w:bCs/>
      </w:rPr>
      <w:tblPr/>
      <w:tcPr>
        <w:tcBorders>
          <w:bottom w:val="single" w:sz="4" w:space="0" w:color="8B8585" w:themeColor="accent4" w:themeTint="99"/>
        </w:tcBorders>
      </w:tcPr>
    </w:tblStylePr>
    <w:tblStylePr w:type="lastRow">
      <w:rPr>
        <w:b/>
        <w:bCs/>
      </w:rPr>
      <w:tblPr/>
      <w:tcPr>
        <w:tcBorders>
          <w:top w:val="single" w:sz="4" w:space="0" w:color="8B8585" w:themeColor="accent4" w:themeTint="99"/>
        </w:tcBorders>
      </w:tcPr>
    </w:tblStylePr>
    <w:tblStylePr w:type="firstCol">
      <w:rPr>
        <w:b/>
        <w:bCs/>
      </w:rPr>
    </w:tblStylePr>
    <w:tblStylePr w:type="lastCol">
      <w:rPr>
        <w:b/>
        <w:bCs/>
      </w:rPr>
    </w:tblStylePr>
    <w:tblStylePr w:type="band1Vert">
      <w:tblPr/>
      <w:tcPr>
        <w:shd w:val="clear" w:color="auto" w:fill="D8D6D6" w:themeFill="accent4" w:themeFillTint="33"/>
      </w:tcPr>
    </w:tblStylePr>
    <w:tblStylePr w:type="band1Horz">
      <w:tblPr/>
      <w:tcPr>
        <w:shd w:val="clear" w:color="auto" w:fill="D8D6D6" w:themeFill="accent4" w:themeFillTint="33"/>
      </w:tcPr>
    </w:tblStylePr>
  </w:style>
  <w:style w:type="table" w:styleId="ListTable1Light-Accent5">
    <w:name w:val="List Table 1 Light Accent 5"/>
    <w:basedOn w:val="TableNormal"/>
    <w:uiPriority w:val="46"/>
    <w:rsid w:val="00572222"/>
    <w:pPr>
      <w:spacing w:after="0" w:line="240" w:lineRule="auto"/>
    </w:pPr>
    <w:tblPr>
      <w:tblStyleRowBandSize w:val="1"/>
      <w:tblStyleColBandSize w:val="1"/>
    </w:tblPr>
    <w:tblStylePr w:type="firstRow">
      <w:rPr>
        <w:b/>
        <w:bCs/>
      </w:rPr>
      <w:tblPr/>
      <w:tcPr>
        <w:tcBorders>
          <w:bottom w:val="single" w:sz="4" w:space="0" w:color="FFFFFF" w:themeColor="accent5" w:themeTint="99"/>
        </w:tcBorders>
      </w:tcPr>
    </w:tblStylePr>
    <w:tblStylePr w:type="lastRow">
      <w:rPr>
        <w:b/>
        <w:bCs/>
      </w:rPr>
      <w:tblPr/>
      <w:tcPr>
        <w:tcBorders>
          <w:top w:val="single" w:sz="4" w:space="0" w:color="FFFFFF" w:themeColor="accent5" w:themeTint="99"/>
        </w:tcBorders>
      </w:tcPr>
    </w:tblStylePr>
    <w:tblStylePr w:type="firstCol">
      <w:rPr>
        <w:b/>
        <w:bCs/>
      </w:rPr>
    </w:tblStylePr>
    <w:tblStylePr w:type="lastCol">
      <w:rPr>
        <w:b/>
        <w:bCs/>
      </w:rPr>
    </w:tblStylePr>
    <w:tblStylePr w:type="band1Vert">
      <w:tblPr/>
      <w:tcPr>
        <w:shd w:val="clear" w:color="auto" w:fill="FFFFFF" w:themeFill="accent5" w:themeFillTint="33"/>
      </w:tcPr>
    </w:tblStylePr>
    <w:tblStylePr w:type="band1Horz">
      <w:tblPr/>
      <w:tcPr>
        <w:shd w:val="clear" w:color="auto" w:fill="FFFFFF" w:themeFill="accent5" w:themeFillTint="33"/>
      </w:tcPr>
    </w:tblStylePr>
  </w:style>
  <w:style w:type="table" w:styleId="ListTable1Light-Accent6">
    <w:name w:val="List Table 1 Light Accent 6"/>
    <w:basedOn w:val="TableNormal"/>
    <w:uiPriority w:val="46"/>
    <w:rsid w:val="00572222"/>
    <w:pPr>
      <w:spacing w:after="0" w:line="240" w:lineRule="auto"/>
    </w:pPr>
    <w:tblPr>
      <w:tblStyleRowBandSize w:val="1"/>
      <w:tblStyleColBandSize w:val="1"/>
    </w:tblPr>
    <w:tblStylePr w:type="firstRow">
      <w:rPr>
        <w:b/>
        <w:bCs/>
      </w:rPr>
      <w:tblPr/>
      <w:tcPr>
        <w:tcBorders>
          <w:bottom w:val="single" w:sz="4" w:space="0" w:color="FFFFFF" w:themeColor="accent6" w:themeTint="99"/>
        </w:tcBorders>
      </w:tcPr>
    </w:tblStylePr>
    <w:tblStylePr w:type="lastRow">
      <w:rPr>
        <w:b/>
        <w:bCs/>
      </w:rPr>
      <w:tblPr/>
      <w:tcPr>
        <w:tcBorders>
          <w:top w:val="single" w:sz="4" w:space="0" w:color="FFFFFF" w:themeColor="accent6" w:themeTint="99"/>
        </w:tcBorders>
      </w:tcPr>
    </w:tblStylePr>
    <w:tblStylePr w:type="firstCol">
      <w:rPr>
        <w:b/>
        <w:bCs/>
      </w:rPr>
    </w:tblStylePr>
    <w:tblStylePr w:type="lastCol">
      <w:rPr>
        <w:b/>
        <w:bCs/>
      </w:rPr>
    </w:tblStylePr>
    <w:tblStylePr w:type="band1Vert">
      <w:tblPr/>
      <w:tcPr>
        <w:shd w:val="clear" w:color="auto" w:fill="FFFFFF" w:themeFill="accent6" w:themeFillTint="33"/>
      </w:tcPr>
    </w:tblStylePr>
    <w:tblStylePr w:type="band1Horz">
      <w:tblPr/>
      <w:tcPr>
        <w:shd w:val="clear" w:color="auto" w:fill="FFFFFF" w:themeFill="accent6" w:themeFillTint="33"/>
      </w:tcPr>
    </w:tblStylePr>
  </w:style>
  <w:style w:type="table" w:styleId="ListTable2">
    <w:name w:val="List Table 2"/>
    <w:basedOn w:val="TableNormal"/>
    <w:uiPriority w:val="47"/>
    <w:rsid w:val="00572222"/>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2-Accent1">
    <w:name w:val="List Table 2 Accent 1"/>
    <w:basedOn w:val="TableNormal"/>
    <w:uiPriority w:val="47"/>
    <w:rsid w:val="00572222"/>
    <w:pPr>
      <w:spacing w:after="0" w:line="240" w:lineRule="auto"/>
    </w:pPr>
    <w:tblPr>
      <w:tblStyleRowBandSize w:val="1"/>
      <w:tblStyleColBandSize w:val="1"/>
      <w:tblBorders>
        <w:top w:val="single" w:sz="4" w:space="0" w:color="C14646" w:themeColor="accent1" w:themeTint="99"/>
        <w:bottom w:val="single" w:sz="4" w:space="0" w:color="C14646" w:themeColor="accent1" w:themeTint="99"/>
        <w:insideH w:val="single" w:sz="4" w:space="0" w:color="C14646"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C1C1" w:themeFill="accent1" w:themeFillTint="33"/>
      </w:tcPr>
    </w:tblStylePr>
    <w:tblStylePr w:type="band1Horz">
      <w:tblPr/>
      <w:tcPr>
        <w:shd w:val="clear" w:color="auto" w:fill="EAC1C1" w:themeFill="accent1" w:themeFillTint="33"/>
      </w:tcPr>
    </w:tblStylePr>
  </w:style>
  <w:style w:type="table" w:styleId="ListTable2-Accent2">
    <w:name w:val="List Table 2 Accent 2"/>
    <w:basedOn w:val="TableNormal"/>
    <w:uiPriority w:val="47"/>
    <w:rsid w:val="00572222"/>
    <w:pPr>
      <w:spacing w:after="0" w:line="240" w:lineRule="auto"/>
    </w:pPr>
    <w:tblPr>
      <w:tblStyleRowBandSize w:val="1"/>
      <w:tblStyleColBandSize w:val="1"/>
      <w:tblBorders>
        <w:top w:val="single" w:sz="4" w:space="0" w:color="FFE7A3" w:themeColor="accent2" w:themeTint="99"/>
        <w:bottom w:val="single" w:sz="4" w:space="0" w:color="FFE7A3" w:themeColor="accent2" w:themeTint="99"/>
        <w:insideH w:val="single" w:sz="4" w:space="0" w:color="FFE7A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F7E0" w:themeFill="accent2" w:themeFillTint="33"/>
      </w:tcPr>
    </w:tblStylePr>
    <w:tblStylePr w:type="band1Horz">
      <w:tblPr/>
      <w:tcPr>
        <w:shd w:val="clear" w:color="auto" w:fill="FFF7E0" w:themeFill="accent2" w:themeFillTint="33"/>
      </w:tcPr>
    </w:tblStylePr>
  </w:style>
  <w:style w:type="table" w:styleId="ListTable2-Accent3">
    <w:name w:val="List Table 2 Accent 3"/>
    <w:basedOn w:val="TableNormal"/>
    <w:uiPriority w:val="47"/>
    <w:rsid w:val="00572222"/>
    <w:pPr>
      <w:spacing w:after="0" w:line="240" w:lineRule="auto"/>
    </w:pPr>
    <w:tblPr>
      <w:tblStyleRowBandSize w:val="1"/>
      <w:tblStyleColBandSize w:val="1"/>
      <w:tblBorders>
        <w:top w:val="single" w:sz="4" w:space="0" w:color="B5E1D9" w:themeColor="accent3" w:themeTint="99"/>
        <w:bottom w:val="single" w:sz="4" w:space="0" w:color="B5E1D9" w:themeColor="accent3" w:themeTint="99"/>
        <w:insideH w:val="single" w:sz="4" w:space="0" w:color="B5E1D9"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6F5F2" w:themeFill="accent3" w:themeFillTint="33"/>
      </w:tcPr>
    </w:tblStylePr>
    <w:tblStylePr w:type="band1Horz">
      <w:tblPr/>
      <w:tcPr>
        <w:shd w:val="clear" w:color="auto" w:fill="E6F5F2" w:themeFill="accent3" w:themeFillTint="33"/>
      </w:tcPr>
    </w:tblStylePr>
  </w:style>
  <w:style w:type="table" w:styleId="ListTable2-Accent4">
    <w:name w:val="List Table 2 Accent 4"/>
    <w:basedOn w:val="TableNormal"/>
    <w:uiPriority w:val="47"/>
    <w:rsid w:val="00572222"/>
    <w:pPr>
      <w:spacing w:after="0" w:line="240" w:lineRule="auto"/>
    </w:pPr>
    <w:tblPr>
      <w:tblStyleRowBandSize w:val="1"/>
      <w:tblStyleColBandSize w:val="1"/>
      <w:tblBorders>
        <w:top w:val="single" w:sz="4" w:space="0" w:color="8B8585" w:themeColor="accent4" w:themeTint="99"/>
        <w:bottom w:val="single" w:sz="4" w:space="0" w:color="8B8585" w:themeColor="accent4" w:themeTint="99"/>
        <w:insideH w:val="single" w:sz="4" w:space="0" w:color="8B8585"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8D6D6" w:themeFill="accent4" w:themeFillTint="33"/>
      </w:tcPr>
    </w:tblStylePr>
    <w:tblStylePr w:type="band1Horz">
      <w:tblPr/>
      <w:tcPr>
        <w:shd w:val="clear" w:color="auto" w:fill="D8D6D6" w:themeFill="accent4" w:themeFillTint="33"/>
      </w:tcPr>
    </w:tblStylePr>
  </w:style>
  <w:style w:type="table" w:styleId="ListTable2-Accent5">
    <w:name w:val="List Table 2 Accent 5"/>
    <w:basedOn w:val="TableNormal"/>
    <w:uiPriority w:val="47"/>
    <w:rsid w:val="00572222"/>
    <w:pPr>
      <w:spacing w:after="0" w:line="240" w:lineRule="auto"/>
    </w:pPr>
    <w:tblPr>
      <w:tblStyleRowBandSize w:val="1"/>
      <w:tblStyleColBandSize w:val="1"/>
      <w:tblBorders>
        <w:top w:val="single" w:sz="4" w:space="0" w:color="FFFFFF" w:themeColor="accent5" w:themeTint="99"/>
        <w:bottom w:val="single" w:sz="4" w:space="0" w:color="FFFFFF" w:themeColor="accent5" w:themeTint="99"/>
        <w:insideH w:val="single" w:sz="4" w:space="0" w:color="FFFFFF"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FFFF" w:themeFill="accent5" w:themeFillTint="33"/>
      </w:tcPr>
    </w:tblStylePr>
    <w:tblStylePr w:type="band1Horz">
      <w:tblPr/>
      <w:tcPr>
        <w:shd w:val="clear" w:color="auto" w:fill="FFFFFF" w:themeFill="accent5" w:themeFillTint="33"/>
      </w:tcPr>
    </w:tblStylePr>
  </w:style>
  <w:style w:type="table" w:styleId="ListTable2-Accent6">
    <w:name w:val="List Table 2 Accent 6"/>
    <w:basedOn w:val="TableNormal"/>
    <w:uiPriority w:val="47"/>
    <w:rsid w:val="00572222"/>
    <w:pPr>
      <w:spacing w:after="0" w:line="240" w:lineRule="auto"/>
    </w:pPr>
    <w:tblPr>
      <w:tblStyleRowBandSize w:val="1"/>
      <w:tblStyleColBandSize w:val="1"/>
      <w:tblBorders>
        <w:top w:val="single" w:sz="4" w:space="0" w:color="FFFFFF" w:themeColor="accent6" w:themeTint="99"/>
        <w:bottom w:val="single" w:sz="4" w:space="0" w:color="FFFFFF" w:themeColor="accent6" w:themeTint="99"/>
        <w:insideH w:val="single" w:sz="4" w:space="0" w:color="FFFFFF"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FFFF" w:themeFill="accent6" w:themeFillTint="33"/>
      </w:tcPr>
    </w:tblStylePr>
    <w:tblStylePr w:type="band1Horz">
      <w:tblPr/>
      <w:tcPr>
        <w:shd w:val="clear" w:color="auto" w:fill="FFFFFF" w:themeFill="accent6" w:themeFillTint="33"/>
      </w:tcPr>
    </w:tblStylePr>
  </w:style>
  <w:style w:type="table" w:styleId="ListTable3">
    <w:name w:val="List Table 3"/>
    <w:basedOn w:val="TableNormal"/>
    <w:uiPriority w:val="48"/>
    <w:rsid w:val="00572222"/>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ListTable3-Accent1">
    <w:name w:val="List Table 3 Accent 1"/>
    <w:basedOn w:val="TableNormal"/>
    <w:uiPriority w:val="48"/>
    <w:rsid w:val="00572222"/>
    <w:pPr>
      <w:spacing w:after="0" w:line="240" w:lineRule="auto"/>
    </w:pPr>
    <w:tblPr>
      <w:tblStyleRowBandSize w:val="1"/>
      <w:tblStyleColBandSize w:val="1"/>
      <w:tblBorders>
        <w:top w:val="single" w:sz="4" w:space="0" w:color="4B1919" w:themeColor="accent1"/>
        <w:left w:val="single" w:sz="4" w:space="0" w:color="4B1919" w:themeColor="accent1"/>
        <w:bottom w:val="single" w:sz="4" w:space="0" w:color="4B1919" w:themeColor="accent1"/>
        <w:right w:val="single" w:sz="4" w:space="0" w:color="4B1919" w:themeColor="accent1"/>
      </w:tblBorders>
    </w:tblPr>
    <w:tblStylePr w:type="firstRow">
      <w:rPr>
        <w:b/>
        <w:bCs/>
        <w:color w:val="FFFFFF" w:themeColor="background1"/>
      </w:rPr>
      <w:tblPr/>
      <w:tcPr>
        <w:shd w:val="clear" w:color="auto" w:fill="4B1919" w:themeFill="accent1"/>
      </w:tcPr>
    </w:tblStylePr>
    <w:tblStylePr w:type="lastRow">
      <w:rPr>
        <w:b/>
        <w:bCs/>
      </w:rPr>
      <w:tblPr/>
      <w:tcPr>
        <w:tcBorders>
          <w:top w:val="double" w:sz="4" w:space="0" w:color="4B1919"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B1919" w:themeColor="accent1"/>
          <w:right w:val="single" w:sz="4" w:space="0" w:color="4B1919" w:themeColor="accent1"/>
        </w:tcBorders>
      </w:tcPr>
    </w:tblStylePr>
    <w:tblStylePr w:type="band1Horz">
      <w:tblPr/>
      <w:tcPr>
        <w:tcBorders>
          <w:top w:val="single" w:sz="4" w:space="0" w:color="4B1919" w:themeColor="accent1"/>
          <w:bottom w:val="single" w:sz="4" w:space="0" w:color="4B1919"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B1919" w:themeColor="accent1"/>
          <w:left w:val="nil"/>
        </w:tcBorders>
      </w:tcPr>
    </w:tblStylePr>
    <w:tblStylePr w:type="swCell">
      <w:tblPr/>
      <w:tcPr>
        <w:tcBorders>
          <w:top w:val="double" w:sz="4" w:space="0" w:color="4B1919" w:themeColor="accent1"/>
          <w:right w:val="nil"/>
        </w:tcBorders>
      </w:tcPr>
    </w:tblStylePr>
  </w:style>
  <w:style w:type="table" w:styleId="ListTable3-Accent2">
    <w:name w:val="List Table 3 Accent 2"/>
    <w:basedOn w:val="TableNormal"/>
    <w:uiPriority w:val="48"/>
    <w:rsid w:val="00572222"/>
    <w:pPr>
      <w:spacing w:after="0" w:line="240" w:lineRule="auto"/>
    </w:pPr>
    <w:tblPr>
      <w:tblStyleRowBandSize w:val="1"/>
      <w:tblStyleColBandSize w:val="1"/>
      <w:tblBorders>
        <w:top w:val="single" w:sz="4" w:space="0" w:color="FFD966" w:themeColor="accent2"/>
        <w:left w:val="single" w:sz="4" w:space="0" w:color="FFD966" w:themeColor="accent2"/>
        <w:bottom w:val="single" w:sz="4" w:space="0" w:color="FFD966" w:themeColor="accent2"/>
        <w:right w:val="single" w:sz="4" w:space="0" w:color="FFD966" w:themeColor="accent2"/>
      </w:tblBorders>
    </w:tblPr>
    <w:tblStylePr w:type="firstRow">
      <w:rPr>
        <w:b/>
        <w:bCs/>
        <w:color w:val="FFFFFF" w:themeColor="background1"/>
      </w:rPr>
      <w:tblPr/>
      <w:tcPr>
        <w:shd w:val="clear" w:color="auto" w:fill="FFD966" w:themeFill="accent2"/>
      </w:tcPr>
    </w:tblStylePr>
    <w:tblStylePr w:type="lastRow">
      <w:rPr>
        <w:b/>
        <w:bCs/>
      </w:rPr>
      <w:tblPr/>
      <w:tcPr>
        <w:tcBorders>
          <w:top w:val="double" w:sz="4" w:space="0" w:color="FFD966"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FD966" w:themeColor="accent2"/>
          <w:right w:val="single" w:sz="4" w:space="0" w:color="FFD966" w:themeColor="accent2"/>
        </w:tcBorders>
      </w:tcPr>
    </w:tblStylePr>
    <w:tblStylePr w:type="band1Horz">
      <w:tblPr/>
      <w:tcPr>
        <w:tcBorders>
          <w:top w:val="single" w:sz="4" w:space="0" w:color="FFD966" w:themeColor="accent2"/>
          <w:bottom w:val="single" w:sz="4" w:space="0" w:color="FFD966"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FD966" w:themeColor="accent2"/>
          <w:left w:val="nil"/>
        </w:tcBorders>
      </w:tcPr>
    </w:tblStylePr>
    <w:tblStylePr w:type="swCell">
      <w:tblPr/>
      <w:tcPr>
        <w:tcBorders>
          <w:top w:val="double" w:sz="4" w:space="0" w:color="FFD966" w:themeColor="accent2"/>
          <w:right w:val="nil"/>
        </w:tcBorders>
      </w:tcPr>
    </w:tblStylePr>
  </w:style>
  <w:style w:type="table" w:styleId="ListTable3-Accent3">
    <w:name w:val="List Table 3 Accent 3"/>
    <w:basedOn w:val="TableNormal"/>
    <w:uiPriority w:val="48"/>
    <w:rsid w:val="00572222"/>
    <w:pPr>
      <w:spacing w:after="0" w:line="240" w:lineRule="auto"/>
    </w:pPr>
    <w:tblPr>
      <w:tblStyleRowBandSize w:val="1"/>
      <w:tblStyleColBandSize w:val="1"/>
      <w:tblBorders>
        <w:top w:val="single" w:sz="4" w:space="0" w:color="85CDC1" w:themeColor="accent3"/>
        <w:left w:val="single" w:sz="4" w:space="0" w:color="85CDC1" w:themeColor="accent3"/>
        <w:bottom w:val="single" w:sz="4" w:space="0" w:color="85CDC1" w:themeColor="accent3"/>
        <w:right w:val="single" w:sz="4" w:space="0" w:color="85CDC1" w:themeColor="accent3"/>
      </w:tblBorders>
    </w:tblPr>
    <w:tblStylePr w:type="firstRow">
      <w:rPr>
        <w:b/>
        <w:bCs/>
        <w:color w:val="FFFFFF" w:themeColor="background1"/>
      </w:rPr>
      <w:tblPr/>
      <w:tcPr>
        <w:shd w:val="clear" w:color="auto" w:fill="85CDC1" w:themeFill="accent3"/>
      </w:tcPr>
    </w:tblStylePr>
    <w:tblStylePr w:type="lastRow">
      <w:rPr>
        <w:b/>
        <w:bCs/>
      </w:rPr>
      <w:tblPr/>
      <w:tcPr>
        <w:tcBorders>
          <w:top w:val="double" w:sz="4" w:space="0" w:color="85CDC1"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85CDC1" w:themeColor="accent3"/>
          <w:right w:val="single" w:sz="4" w:space="0" w:color="85CDC1" w:themeColor="accent3"/>
        </w:tcBorders>
      </w:tcPr>
    </w:tblStylePr>
    <w:tblStylePr w:type="band1Horz">
      <w:tblPr/>
      <w:tcPr>
        <w:tcBorders>
          <w:top w:val="single" w:sz="4" w:space="0" w:color="85CDC1" w:themeColor="accent3"/>
          <w:bottom w:val="single" w:sz="4" w:space="0" w:color="85CDC1"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85CDC1" w:themeColor="accent3"/>
          <w:left w:val="nil"/>
        </w:tcBorders>
      </w:tcPr>
    </w:tblStylePr>
    <w:tblStylePr w:type="swCell">
      <w:tblPr/>
      <w:tcPr>
        <w:tcBorders>
          <w:top w:val="double" w:sz="4" w:space="0" w:color="85CDC1" w:themeColor="accent3"/>
          <w:right w:val="nil"/>
        </w:tcBorders>
      </w:tcPr>
    </w:tblStylePr>
  </w:style>
  <w:style w:type="table" w:styleId="ListTable3-Accent4">
    <w:name w:val="List Table 3 Accent 4"/>
    <w:basedOn w:val="TableNormal"/>
    <w:uiPriority w:val="48"/>
    <w:rsid w:val="00572222"/>
    <w:pPr>
      <w:spacing w:after="0" w:line="240" w:lineRule="auto"/>
    </w:pPr>
    <w:tblPr>
      <w:tblStyleRowBandSize w:val="1"/>
      <w:tblStyleColBandSize w:val="1"/>
      <w:tblBorders>
        <w:top w:val="single" w:sz="4" w:space="0" w:color="3B3838" w:themeColor="accent4"/>
        <w:left w:val="single" w:sz="4" w:space="0" w:color="3B3838" w:themeColor="accent4"/>
        <w:bottom w:val="single" w:sz="4" w:space="0" w:color="3B3838" w:themeColor="accent4"/>
        <w:right w:val="single" w:sz="4" w:space="0" w:color="3B3838" w:themeColor="accent4"/>
      </w:tblBorders>
    </w:tblPr>
    <w:tblStylePr w:type="firstRow">
      <w:rPr>
        <w:b/>
        <w:bCs/>
        <w:color w:val="FFFFFF" w:themeColor="background1"/>
      </w:rPr>
      <w:tblPr/>
      <w:tcPr>
        <w:shd w:val="clear" w:color="auto" w:fill="3B3838" w:themeFill="accent4"/>
      </w:tcPr>
    </w:tblStylePr>
    <w:tblStylePr w:type="lastRow">
      <w:rPr>
        <w:b/>
        <w:bCs/>
      </w:rPr>
      <w:tblPr/>
      <w:tcPr>
        <w:tcBorders>
          <w:top w:val="double" w:sz="4" w:space="0" w:color="3B3838"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3B3838" w:themeColor="accent4"/>
          <w:right w:val="single" w:sz="4" w:space="0" w:color="3B3838" w:themeColor="accent4"/>
        </w:tcBorders>
      </w:tcPr>
    </w:tblStylePr>
    <w:tblStylePr w:type="band1Horz">
      <w:tblPr/>
      <w:tcPr>
        <w:tcBorders>
          <w:top w:val="single" w:sz="4" w:space="0" w:color="3B3838" w:themeColor="accent4"/>
          <w:bottom w:val="single" w:sz="4" w:space="0" w:color="3B3838"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3B3838" w:themeColor="accent4"/>
          <w:left w:val="nil"/>
        </w:tcBorders>
      </w:tcPr>
    </w:tblStylePr>
    <w:tblStylePr w:type="swCell">
      <w:tblPr/>
      <w:tcPr>
        <w:tcBorders>
          <w:top w:val="double" w:sz="4" w:space="0" w:color="3B3838" w:themeColor="accent4"/>
          <w:right w:val="nil"/>
        </w:tcBorders>
      </w:tcPr>
    </w:tblStylePr>
  </w:style>
  <w:style w:type="table" w:styleId="ListTable3-Accent5">
    <w:name w:val="List Table 3 Accent 5"/>
    <w:basedOn w:val="TableNormal"/>
    <w:uiPriority w:val="48"/>
    <w:rsid w:val="00572222"/>
    <w:pPr>
      <w:spacing w:after="0" w:line="240" w:lineRule="auto"/>
    </w:pPr>
    <w:tblPr>
      <w:tblStyleRowBandSize w:val="1"/>
      <w:tblStyleColBandSize w:val="1"/>
      <w:tblBorders>
        <w:top w:val="single" w:sz="4" w:space="0" w:color="FFFFFF" w:themeColor="accent5"/>
        <w:left w:val="single" w:sz="4" w:space="0" w:color="FFFFFF" w:themeColor="accent5"/>
        <w:bottom w:val="single" w:sz="4" w:space="0" w:color="FFFFFF" w:themeColor="accent5"/>
        <w:right w:val="single" w:sz="4" w:space="0" w:color="FFFFFF" w:themeColor="accent5"/>
      </w:tblBorders>
    </w:tblPr>
    <w:tblStylePr w:type="firstRow">
      <w:rPr>
        <w:b/>
        <w:bCs/>
        <w:color w:val="FFFFFF" w:themeColor="background1"/>
      </w:rPr>
      <w:tblPr/>
      <w:tcPr>
        <w:shd w:val="clear" w:color="auto" w:fill="FFFFFF" w:themeFill="accent5"/>
      </w:tcPr>
    </w:tblStylePr>
    <w:tblStylePr w:type="lastRow">
      <w:rPr>
        <w:b/>
        <w:bCs/>
      </w:rPr>
      <w:tblPr/>
      <w:tcPr>
        <w:tcBorders>
          <w:top w:val="double" w:sz="4" w:space="0" w:color="FFFFFF"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FFFFF" w:themeColor="accent5"/>
          <w:right w:val="single" w:sz="4" w:space="0" w:color="FFFFFF" w:themeColor="accent5"/>
        </w:tcBorders>
      </w:tcPr>
    </w:tblStylePr>
    <w:tblStylePr w:type="band1Horz">
      <w:tblPr/>
      <w:tcPr>
        <w:tcBorders>
          <w:top w:val="single" w:sz="4" w:space="0" w:color="FFFFFF" w:themeColor="accent5"/>
          <w:bottom w:val="single" w:sz="4" w:space="0" w:color="FFFFFF"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FFFFF" w:themeColor="accent5"/>
          <w:left w:val="nil"/>
        </w:tcBorders>
      </w:tcPr>
    </w:tblStylePr>
    <w:tblStylePr w:type="swCell">
      <w:tblPr/>
      <w:tcPr>
        <w:tcBorders>
          <w:top w:val="double" w:sz="4" w:space="0" w:color="FFFFFF" w:themeColor="accent5"/>
          <w:right w:val="nil"/>
        </w:tcBorders>
      </w:tcPr>
    </w:tblStylePr>
  </w:style>
  <w:style w:type="table" w:styleId="ListTable3-Accent6">
    <w:name w:val="List Table 3 Accent 6"/>
    <w:basedOn w:val="TableNormal"/>
    <w:uiPriority w:val="48"/>
    <w:rsid w:val="00572222"/>
    <w:pPr>
      <w:spacing w:after="0" w:line="240" w:lineRule="auto"/>
    </w:pPr>
    <w:tblPr>
      <w:tblStyleRowBandSize w:val="1"/>
      <w:tblStyleColBandSize w:val="1"/>
      <w:tblBorders>
        <w:top w:val="single" w:sz="4" w:space="0" w:color="FFFFFF" w:themeColor="accent6"/>
        <w:left w:val="single" w:sz="4" w:space="0" w:color="FFFFFF" w:themeColor="accent6"/>
        <w:bottom w:val="single" w:sz="4" w:space="0" w:color="FFFFFF" w:themeColor="accent6"/>
        <w:right w:val="single" w:sz="4" w:space="0" w:color="FFFFFF" w:themeColor="accent6"/>
      </w:tblBorders>
    </w:tblPr>
    <w:tblStylePr w:type="firstRow">
      <w:rPr>
        <w:b/>
        <w:bCs/>
        <w:color w:val="FFFFFF" w:themeColor="background1"/>
      </w:rPr>
      <w:tblPr/>
      <w:tcPr>
        <w:shd w:val="clear" w:color="auto" w:fill="FFFFFF" w:themeFill="accent6"/>
      </w:tcPr>
    </w:tblStylePr>
    <w:tblStylePr w:type="lastRow">
      <w:rPr>
        <w:b/>
        <w:bCs/>
      </w:rPr>
      <w:tblPr/>
      <w:tcPr>
        <w:tcBorders>
          <w:top w:val="double" w:sz="4" w:space="0" w:color="FFFFFF"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FFFFF" w:themeColor="accent6"/>
          <w:right w:val="single" w:sz="4" w:space="0" w:color="FFFFFF" w:themeColor="accent6"/>
        </w:tcBorders>
      </w:tcPr>
    </w:tblStylePr>
    <w:tblStylePr w:type="band1Horz">
      <w:tblPr/>
      <w:tcPr>
        <w:tcBorders>
          <w:top w:val="single" w:sz="4" w:space="0" w:color="FFFFFF" w:themeColor="accent6"/>
          <w:bottom w:val="single" w:sz="4" w:space="0" w:color="FFFFFF"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FFFFF" w:themeColor="accent6"/>
          <w:left w:val="nil"/>
        </w:tcBorders>
      </w:tcPr>
    </w:tblStylePr>
    <w:tblStylePr w:type="swCell">
      <w:tblPr/>
      <w:tcPr>
        <w:tcBorders>
          <w:top w:val="double" w:sz="4" w:space="0" w:color="FFFFFF" w:themeColor="accent6"/>
          <w:right w:val="nil"/>
        </w:tcBorders>
      </w:tcPr>
    </w:tblStylePr>
  </w:style>
  <w:style w:type="table" w:styleId="ListTable4">
    <w:name w:val="List Table 4"/>
    <w:basedOn w:val="TableNormal"/>
    <w:uiPriority w:val="49"/>
    <w:rsid w:val="00572222"/>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4-Accent1">
    <w:name w:val="List Table 4 Accent 1"/>
    <w:basedOn w:val="TableNormal"/>
    <w:uiPriority w:val="49"/>
    <w:rsid w:val="00572222"/>
    <w:pPr>
      <w:spacing w:after="0" w:line="240" w:lineRule="auto"/>
    </w:pPr>
    <w:tblPr>
      <w:tblStyleRowBandSize w:val="1"/>
      <w:tblStyleColBandSize w:val="1"/>
      <w:tblBorders>
        <w:top w:val="single" w:sz="4" w:space="0" w:color="C14646" w:themeColor="accent1" w:themeTint="99"/>
        <w:left w:val="single" w:sz="4" w:space="0" w:color="C14646" w:themeColor="accent1" w:themeTint="99"/>
        <w:bottom w:val="single" w:sz="4" w:space="0" w:color="C14646" w:themeColor="accent1" w:themeTint="99"/>
        <w:right w:val="single" w:sz="4" w:space="0" w:color="C14646" w:themeColor="accent1" w:themeTint="99"/>
        <w:insideH w:val="single" w:sz="4" w:space="0" w:color="C14646" w:themeColor="accent1" w:themeTint="99"/>
      </w:tblBorders>
    </w:tblPr>
    <w:tblStylePr w:type="firstRow">
      <w:rPr>
        <w:b/>
        <w:bCs/>
        <w:color w:val="FFFFFF" w:themeColor="background1"/>
      </w:rPr>
      <w:tblPr/>
      <w:tcPr>
        <w:tcBorders>
          <w:top w:val="single" w:sz="4" w:space="0" w:color="4B1919" w:themeColor="accent1"/>
          <w:left w:val="single" w:sz="4" w:space="0" w:color="4B1919" w:themeColor="accent1"/>
          <w:bottom w:val="single" w:sz="4" w:space="0" w:color="4B1919" w:themeColor="accent1"/>
          <w:right w:val="single" w:sz="4" w:space="0" w:color="4B1919" w:themeColor="accent1"/>
          <w:insideH w:val="nil"/>
        </w:tcBorders>
        <w:shd w:val="clear" w:color="auto" w:fill="4B1919" w:themeFill="accent1"/>
      </w:tcPr>
    </w:tblStylePr>
    <w:tblStylePr w:type="lastRow">
      <w:rPr>
        <w:b/>
        <w:bCs/>
      </w:rPr>
      <w:tblPr/>
      <w:tcPr>
        <w:tcBorders>
          <w:top w:val="double" w:sz="4" w:space="0" w:color="C14646" w:themeColor="accent1" w:themeTint="99"/>
        </w:tcBorders>
      </w:tcPr>
    </w:tblStylePr>
    <w:tblStylePr w:type="firstCol">
      <w:rPr>
        <w:b/>
        <w:bCs/>
      </w:rPr>
    </w:tblStylePr>
    <w:tblStylePr w:type="lastCol">
      <w:rPr>
        <w:b/>
        <w:bCs/>
      </w:rPr>
    </w:tblStylePr>
    <w:tblStylePr w:type="band1Vert">
      <w:tblPr/>
      <w:tcPr>
        <w:shd w:val="clear" w:color="auto" w:fill="EAC1C1" w:themeFill="accent1" w:themeFillTint="33"/>
      </w:tcPr>
    </w:tblStylePr>
    <w:tblStylePr w:type="band1Horz">
      <w:tblPr/>
      <w:tcPr>
        <w:shd w:val="clear" w:color="auto" w:fill="EAC1C1" w:themeFill="accent1" w:themeFillTint="33"/>
      </w:tcPr>
    </w:tblStylePr>
  </w:style>
  <w:style w:type="table" w:styleId="ListTable4-Accent2">
    <w:name w:val="List Table 4 Accent 2"/>
    <w:basedOn w:val="TableNormal"/>
    <w:uiPriority w:val="49"/>
    <w:rsid w:val="00572222"/>
    <w:pPr>
      <w:spacing w:after="0" w:line="240" w:lineRule="auto"/>
    </w:pPr>
    <w:tblPr>
      <w:tblStyleRowBandSize w:val="1"/>
      <w:tblStyleColBandSize w:val="1"/>
      <w:tblBorders>
        <w:top w:val="single" w:sz="4" w:space="0" w:color="FFE7A3" w:themeColor="accent2" w:themeTint="99"/>
        <w:left w:val="single" w:sz="4" w:space="0" w:color="FFE7A3" w:themeColor="accent2" w:themeTint="99"/>
        <w:bottom w:val="single" w:sz="4" w:space="0" w:color="FFE7A3" w:themeColor="accent2" w:themeTint="99"/>
        <w:right w:val="single" w:sz="4" w:space="0" w:color="FFE7A3" w:themeColor="accent2" w:themeTint="99"/>
        <w:insideH w:val="single" w:sz="4" w:space="0" w:color="FFE7A3" w:themeColor="accent2" w:themeTint="99"/>
      </w:tblBorders>
    </w:tblPr>
    <w:tblStylePr w:type="firstRow">
      <w:rPr>
        <w:b/>
        <w:bCs/>
        <w:color w:val="FFFFFF" w:themeColor="background1"/>
      </w:rPr>
      <w:tblPr/>
      <w:tcPr>
        <w:tcBorders>
          <w:top w:val="single" w:sz="4" w:space="0" w:color="FFD966" w:themeColor="accent2"/>
          <w:left w:val="single" w:sz="4" w:space="0" w:color="FFD966" w:themeColor="accent2"/>
          <w:bottom w:val="single" w:sz="4" w:space="0" w:color="FFD966" w:themeColor="accent2"/>
          <w:right w:val="single" w:sz="4" w:space="0" w:color="FFD966" w:themeColor="accent2"/>
          <w:insideH w:val="nil"/>
        </w:tcBorders>
        <w:shd w:val="clear" w:color="auto" w:fill="FFD966" w:themeFill="accent2"/>
      </w:tcPr>
    </w:tblStylePr>
    <w:tblStylePr w:type="lastRow">
      <w:rPr>
        <w:b/>
        <w:bCs/>
      </w:rPr>
      <w:tblPr/>
      <w:tcPr>
        <w:tcBorders>
          <w:top w:val="double" w:sz="4" w:space="0" w:color="FFE7A3" w:themeColor="accent2" w:themeTint="99"/>
        </w:tcBorders>
      </w:tcPr>
    </w:tblStylePr>
    <w:tblStylePr w:type="firstCol">
      <w:rPr>
        <w:b/>
        <w:bCs/>
      </w:rPr>
    </w:tblStylePr>
    <w:tblStylePr w:type="lastCol">
      <w:rPr>
        <w:b/>
        <w:bCs/>
      </w:rPr>
    </w:tblStylePr>
    <w:tblStylePr w:type="band1Vert">
      <w:tblPr/>
      <w:tcPr>
        <w:shd w:val="clear" w:color="auto" w:fill="FFF7E0" w:themeFill="accent2" w:themeFillTint="33"/>
      </w:tcPr>
    </w:tblStylePr>
    <w:tblStylePr w:type="band1Horz">
      <w:tblPr/>
      <w:tcPr>
        <w:shd w:val="clear" w:color="auto" w:fill="FFF7E0" w:themeFill="accent2" w:themeFillTint="33"/>
      </w:tcPr>
    </w:tblStylePr>
  </w:style>
  <w:style w:type="table" w:styleId="ListTable4-Accent3">
    <w:name w:val="List Table 4 Accent 3"/>
    <w:basedOn w:val="TableNormal"/>
    <w:uiPriority w:val="49"/>
    <w:rsid w:val="00572222"/>
    <w:pPr>
      <w:spacing w:after="0" w:line="240" w:lineRule="auto"/>
    </w:pPr>
    <w:tblPr>
      <w:tblStyleRowBandSize w:val="1"/>
      <w:tblStyleColBandSize w:val="1"/>
      <w:tblBorders>
        <w:top w:val="single" w:sz="4" w:space="0" w:color="B5E1D9" w:themeColor="accent3" w:themeTint="99"/>
        <w:left w:val="single" w:sz="4" w:space="0" w:color="B5E1D9" w:themeColor="accent3" w:themeTint="99"/>
        <w:bottom w:val="single" w:sz="4" w:space="0" w:color="B5E1D9" w:themeColor="accent3" w:themeTint="99"/>
        <w:right w:val="single" w:sz="4" w:space="0" w:color="B5E1D9" w:themeColor="accent3" w:themeTint="99"/>
        <w:insideH w:val="single" w:sz="4" w:space="0" w:color="B5E1D9" w:themeColor="accent3" w:themeTint="99"/>
      </w:tblBorders>
    </w:tblPr>
    <w:tblStylePr w:type="firstRow">
      <w:rPr>
        <w:b/>
        <w:bCs/>
        <w:color w:val="FFFFFF" w:themeColor="background1"/>
      </w:rPr>
      <w:tblPr/>
      <w:tcPr>
        <w:tcBorders>
          <w:top w:val="single" w:sz="4" w:space="0" w:color="85CDC1" w:themeColor="accent3"/>
          <w:left w:val="single" w:sz="4" w:space="0" w:color="85CDC1" w:themeColor="accent3"/>
          <w:bottom w:val="single" w:sz="4" w:space="0" w:color="85CDC1" w:themeColor="accent3"/>
          <w:right w:val="single" w:sz="4" w:space="0" w:color="85CDC1" w:themeColor="accent3"/>
          <w:insideH w:val="nil"/>
        </w:tcBorders>
        <w:shd w:val="clear" w:color="auto" w:fill="85CDC1" w:themeFill="accent3"/>
      </w:tcPr>
    </w:tblStylePr>
    <w:tblStylePr w:type="lastRow">
      <w:rPr>
        <w:b/>
        <w:bCs/>
      </w:rPr>
      <w:tblPr/>
      <w:tcPr>
        <w:tcBorders>
          <w:top w:val="double" w:sz="4" w:space="0" w:color="B5E1D9" w:themeColor="accent3" w:themeTint="99"/>
        </w:tcBorders>
      </w:tcPr>
    </w:tblStylePr>
    <w:tblStylePr w:type="firstCol">
      <w:rPr>
        <w:b/>
        <w:bCs/>
      </w:rPr>
    </w:tblStylePr>
    <w:tblStylePr w:type="lastCol">
      <w:rPr>
        <w:b/>
        <w:bCs/>
      </w:rPr>
    </w:tblStylePr>
    <w:tblStylePr w:type="band1Vert">
      <w:tblPr/>
      <w:tcPr>
        <w:shd w:val="clear" w:color="auto" w:fill="E6F5F2" w:themeFill="accent3" w:themeFillTint="33"/>
      </w:tcPr>
    </w:tblStylePr>
    <w:tblStylePr w:type="band1Horz">
      <w:tblPr/>
      <w:tcPr>
        <w:shd w:val="clear" w:color="auto" w:fill="E6F5F2" w:themeFill="accent3" w:themeFillTint="33"/>
      </w:tcPr>
    </w:tblStylePr>
  </w:style>
  <w:style w:type="table" w:styleId="ListTable4-Accent4">
    <w:name w:val="List Table 4 Accent 4"/>
    <w:basedOn w:val="TableNormal"/>
    <w:uiPriority w:val="49"/>
    <w:rsid w:val="00572222"/>
    <w:pPr>
      <w:spacing w:after="0" w:line="240" w:lineRule="auto"/>
    </w:pPr>
    <w:tblPr>
      <w:tblStyleRowBandSize w:val="1"/>
      <w:tblStyleColBandSize w:val="1"/>
      <w:tblBorders>
        <w:top w:val="single" w:sz="4" w:space="0" w:color="8B8585" w:themeColor="accent4" w:themeTint="99"/>
        <w:left w:val="single" w:sz="4" w:space="0" w:color="8B8585" w:themeColor="accent4" w:themeTint="99"/>
        <w:bottom w:val="single" w:sz="4" w:space="0" w:color="8B8585" w:themeColor="accent4" w:themeTint="99"/>
        <w:right w:val="single" w:sz="4" w:space="0" w:color="8B8585" w:themeColor="accent4" w:themeTint="99"/>
        <w:insideH w:val="single" w:sz="4" w:space="0" w:color="8B8585" w:themeColor="accent4" w:themeTint="99"/>
      </w:tblBorders>
    </w:tblPr>
    <w:tblStylePr w:type="firstRow">
      <w:rPr>
        <w:b/>
        <w:bCs/>
        <w:color w:val="FFFFFF" w:themeColor="background1"/>
      </w:rPr>
      <w:tblPr/>
      <w:tcPr>
        <w:tcBorders>
          <w:top w:val="single" w:sz="4" w:space="0" w:color="3B3838" w:themeColor="accent4"/>
          <w:left w:val="single" w:sz="4" w:space="0" w:color="3B3838" w:themeColor="accent4"/>
          <w:bottom w:val="single" w:sz="4" w:space="0" w:color="3B3838" w:themeColor="accent4"/>
          <w:right w:val="single" w:sz="4" w:space="0" w:color="3B3838" w:themeColor="accent4"/>
          <w:insideH w:val="nil"/>
        </w:tcBorders>
        <w:shd w:val="clear" w:color="auto" w:fill="3B3838" w:themeFill="accent4"/>
      </w:tcPr>
    </w:tblStylePr>
    <w:tblStylePr w:type="lastRow">
      <w:rPr>
        <w:b/>
        <w:bCs/>
      </w:rPr>
      <w:tblPr/>
      <w:tcPr>
        <w:tcBorders>
          <w:top w:val="double" w:sz="4" w:space="0" w:color="8B8585" w:themeColor="accent4" w:themeTint="99"/>
        </w:tcBorders>
      </w:tcPr>
    </w:tblStylePr>
    <w:tblStylePr w:type="firstCol">
      <w:rPr>
        <w:b/>
        <w:bCs/>
      </w:rPr>
    </w:tblStylePr>
    <w:tblStylePr w:type="lastCol">
      <w:rPr>
        <w:b/>
        <w:bCs/>
      </w:rPr>
    </w:tblStylePr>
    <w:tblStylePr w:type="band1Vert">
      <w:tblPr/>
      <w:tcPr>
        <w:shd w:val="clear" w:color="auto" w:fill="D8D6D6" w:themeFill="accent4" w:themeFillTint="33"/>
      </w:tcPr>
    </w:tblStylePr>
    <w:tblStylePr w:type="band1Horz">
      <w:tblPr/>
      <w:tcPr>
        <w:shd w:val="clear" w:color="auto" w:fill="D8D6D6" w:themeFill="accent4" w:themeFillTint="33"/>
      </w:tcPr>
    </w:tblStylePr>
  </w:style>
  <w:style w:type="table" w:styleId="ListTable4-Accent5">
    <w:name w:val="List Table 4 Accent 5"/>
    <w:basedOn w:val="TableNormal"/>
    <w:uiPriority w:val="49"/>
    <w:rsid w:val="00572222"/>
    <w:pPr>
      <w:spacing w:after="0" w:line="240" w:lineRule="auto"/>
    </w:pPr>
    <w:tblPr>
      <w:tblStyleRowBandSize w:val="1"/>
      <w:tblStyleColBandSize w:val="1"/>
      <w:tblBorders>
        <w:top w:val="single" w:sz="4" w:space="0" w:color="FFFFFF" w:themeColor="accent5" w:themeTint="99"/>
        <w:left w:val="single" w:sz="4" w:space="0" w:color="FFFFFF" w:themeColor="accent5" w:themeTint="99"/>
        <w:bottom w:val="single" w:sz="4" w:space="0" w:color="FFFFFF" w:themeColor="accent5" w:themeTint="99"/>
        <w:right w:val="single" w:sz="4" w:space="0" w:color="FFFFFF" w:themeColor="accent5" w:themeTint="99"/>
        <w:insideH w:val="single" w:sz="4" w:space="0" w:color="FFFFFF" w:themeColor="accent5" w:themeTint="99"/>
      </w:tblBorders>
    </w:tblPr>
    <w:tblStylePr w:type="firstRow">
      <w:rPr>
        <w:b/>
        <w:bCs/>
        <w:color w:val="FFFFFF" w:themeColor="background1"/>
      </w:rPr>
      <w:tblPr/>
      <w:tcPr>
        <w:tcBorders>
          <w:top w:val="single" w:sz="4" w:space="0" w:color="FFFFFF" w:themeColor="accent5"/>
          <w:left w:val="single" w:sz="4" w:space="0" w:color="FFFFFF" w:themeColor="accent5"/>
          <w:bottom w:val="single" w:sz="4" w:space="0" w:color="FFFFFF" w:themeColor="accent5"/>
          <w:right w:val="single" w:sz="4" w:space="0" w:color="FFFFFF" w:themeColor="accent5"/>
          <w:insideH w:val="nil"/>
        </w:tcBorders>
        <w:shd w:val="clear" w:color="auto" w:fill="FFFFFF" w:themeFill="accent5"/>
      </w:tcPr>
    </w:tblStylePr>
    <w:tblStylePr w:type="lastRow">
      <w:rPr>
        <w:b/>
        <w:bCs/>
      </w:rPr>
      <w:tblPr/>
      <w:tcPr>
        <w:tcBorders>
          <w:top w:val="double" w:sz="4" w:space="0" w:color="FFFFFF" w:themeColor="accent5" w:themeTint="99"/>
        </w:tcBorders>
      </w:tcPr>
    </w:tblStylePr>
    <w:tblStylePr w:type="firstCol">
      <w:rPr>
        <w:b/>
        <w:bCs/>
      </w:rPr>
    </w:tblStylePr>
    <w:tblStylePr w:type="lastCol">
      <w:rPr>
        <w:b/>
        <w:bCs/>
      </w:rPr>
    </w:tblStylePr>
    <w:tblStylePr w:type="band1Vert">
      <w:tblPr/>
      <w:tcPr>
        <w:shd w:val="clear" w:color="auto" w:fill="FFFFFF" w:themeFill="accent5" w:themeFillTint="33"/>
      </w:tcPr>
    </w:tblStylePr>
    <w:tblStylePr w:type="band1Horz">
      <w:tblPr/>
      <w:tcPr>
        <w:shd w:val="clear" w:color="auto" w:fill="FFFFFF" w:themeFill="accent5" w:themeFillTint="33"/>
      </w:tcPr>
    </w:tblStylePr>
  </w:style>
  <w:style w:type="table" w:styleId="ListTable4-Accent6">
    <w:name w:val="List Table 4 Accent 6"/>
    <w:basedOn w:val="TableNormal"/>
    <w:uiPriority w:val="49"/>
    <w:rsid w:val="00572222"/>
    <w:pPr>
      <w:spacing w:after="0" w:line="240" w:lineRule="auto"/>
    </w:pPr>
    <w:tblPr>
      <w:tblStyleRowBandSize w:val="1"/>
      <w:tblStyleColBandSize w:val="1"/>
      <w:tblBorders>
        <w:top w:val="single" w:sz="4" w:space="0" w:color="FFFFFF" w:themeColor="accent6" w:themeTint="99"/>
        <w:left w:val="single" w:sz="4" w:space="0" w:color="FFFFFF" w:themeColor="accent6" w:themeTint="99"/>
        <w:bottom w:val="single" w:sz="4" w:space="0" w:color="FFFFFF" w:themeColor="accent6" w:themeTint="99"/>
        <w:right w:val="single" w:sz="4" w:space="0" w:color="FFFFFF" w:themeColor="accent6" w:themeTint="99"/>
        <w:insideH w:val="single" w:sz="4" w:space="0" w:color="FFFFFF" w:themeColor="accent6" w:themeTint="99"/>
      </w:tblBorders>
    </w:tblPr>
    <w:tblStylePr w:type="firstRow">
      <w:rPr>
        <w:b/>
        <w:bCs/>
        <w:color w:val="FFFFFF" w:themeColor="background1"/>
      </w:rPr>
      <w:tblPr/>
      <w:tcPr>
        <w:tcBorders>
          <w:top w:val="single" w:sz="4" w:space="0" w:color="FFFFFF" w:themeColor="accent6"/>
          <w:left w:val="single" w:sz="4" w:space="0" w:color="FFFFFF" w:themeColor="accent6"/>
          <w:bottom w:val="single" w:sz="4" w:space="0" w:color="FFFFFF" w:themeColor="accent6"/>
          <w:right w:val="single" w:sz="4" w:space="0" w:color="FFFFFF" w:themeColor="accent6"/>
          <w:insideH w:val="nil"/>
        </w:tcBorders>
        <w:shd w:val="clear" w:color="auto" w:fill="FFFFFF" w:themeFill="accent6"/>
      </w:tcPr>
    </w:tblStylePr>
    <w:tblStylePr w:type="lastRow">
      <w:rPr>
        <w:b/>
        <w:bCs/>
      </w:rPr>
      <w:tblPr/>
      <w:tcPr>
        <w:tcBorders>
          <w:top w:val="double" w:sz="4" w:space="0" w:color="FFFFFF" w:themeColor="accent6" w:themeTint="99"/>
        </w:tcBorders>
      </w:tcPr>
    </w:tblStylePr>
    <w:tblStylePr w:type="firstCol">
      <w:rPr>
        <w:b/>
        <w:bCs/>
      </w:rPr>
    </w:tblStylePr>
    <w:tblStylePr w:type="lastCol">
      <w:rPr>
        <w:b/>
        <w:bCs/>
      </w:rPr>
    </w:tblStylePr>
    <w:tblStylePr w:type="band1Vert">
      <w:tblPr/>
      <w:tcPr>
        <w:shd w:val="clear" w:color="auto" w:fill="FFFFFF" w:themeFill="accent6" w:themeFillTint="33"/>
      </w:tcPr>
    </w:tblStylePr>
    <w:tblStylePr w:type="band1Horz">
      <w:tblPr/>
      <w:tcPr>
        <w:shd w:val="clear" w:color="auto" w:fill="FFFFFF" w:themeFill="accent6" w:themeFillTint="33"/>
      </w:tcPr>
    </w:tblStylePr>
  </w:style>
  <w:style w:type="table" w:styleId="ListTable5Dark">
    <w:name w:val="List Table 5 Dark"/>
    <w:basedOn w:val="TableNormal"/>
    <w:uiPriority w:val="50"/>
    <w:rsid w:val="00572222"/>
    <w:pPr>
      <w:spacing w:after="0" w:line="240" w:lineRule="auto"/>
    </w:pPr>
    <w:rPr>
      <w:color w:val="FFFFFF" w:themeColor="background1"/>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1">
    <w:name w:val="List Table 5 Dark Accent 1"/>
    <w:basedOn w:val="TableNormal"/>
    <w:uiPriority w:val="50"/>
    <w:rsid w:val="00572222"/>
    <w:pPr>
      <w:spacing w:after="0" w:line="240" w:lineRule="auto"/>
    </w:pPr>
    <w:rPr>
      <w:color w:val="FFFFFF" w:themeColor="background1"/>
    </w:rPr>
    <w:tblPr>
      <w:tblStyleRowBandSize w:val="1"/>
      <w:tblStyleColBandSize w:val="1"/>
      <w:tblBorders>
        <w:top w:val="single" w:sz="24" w:space="0" w:color="4B1919" w:themeColor="accent1"/>
        <w:left w:val="single" w:sz="24" w:space="0" w:color="4B1919" w:themeColor="accent1"/>
        <w:bottom w:val="single" w:sz="24" w:space="0" w:color="4B1919" w:themeColor="accent1"/>
        <w:right w:val="single" w:sz="24" w:space="0" w:color="4B1919" w:themeColor="accent1"/>
      </w:tblBorders>
    </w:tblPr>
    <w:tcPr>
      <w:shd w:val="clear" w:color="auto" w:fill="4B1919"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2">
    <w:name w:val="List Table 5 Dark Accent 2"/>
    <w:basedOn w:val="TableNormal"/>
    <w:uiPriority w:val="50"/>
    <w:rsid w:val="00572222"/>
    <w:pPr>
      <w:spacing w:after="0" w:line="240" w:lineRule="auto"/>
    </w:pPr>
    <w:rPr>
      <w:color w:val="FFFFFF" w:themeColor="background1"/>
    </w:rPr>
    <w:tblPr>
      <w:tblStyleRowBandSize w:val="1"/>
      <w:tblStyleColBandSize w:val="1"/>
      <w:tblBorders>
        <w:top w:val="single" w:sz="24" w:space="0" w:color="FFD966" w:themeColor="accent2"/>
        <w:left w:val="single" w:sz="24" w:space="0" w:color="FFD966" w:themeColor="accent2"/>
        <w:bottom w:val="single" w:sz="24" w:space="0" w:color="FFD966" w:themeColor="accent2"/>
        <w:right w:val="single" w:sz="24" w:space="0" w:color="FFD966" w:themeColor="accent2"/>
      </w:tblBorders>
    </w:tblPr>
    <w:tcPr>
      <w:shd w:val="clear" w:color="auto" w:fill="FFD966"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3">
    <w:name w:val="List Table 5 Dark Accent 3"/>
    <w:basedOn w:val="TableNormal"/>
    <w:uiPriority w:val="50"/>
    <w:rsid w:val="00572222"/>
    <w:pPr>
      <w:spacing w:after="0" w:line="240" w:lineRule="auto"/>
    </w:pPr>
    <w:rPr>
      <w:color w:val="FFFFFF" w:themeColor="background1"/>
    </w:rPr>
    <w:tblPr>
      <w:tblStyleRowBandSize w:val="1"/>
      <w:tblStyleColBandSize w:val="1"/>
      <w:tblBorders>
        <w:top w:val="single" w:sz="24" w:space="0" w:color="85CDC1" w:themeColor="accent3"/>
        <w:left w:val="single" w:sz="24" w:space="0" w:color="85CDC1" w:themeColor="accent3"/>
        <w:bottom w:val="single" w:sz="24" w:space="0" w:color="85CDC1" w:themeColor="accent3"/>
        <w:right w:val="single" w:sz="24" w:space="0" w:color="85CDC1" w:themeColor="accent3"/>
      </w:tblBorders>
    </w:tblPr>
    <w:tcPr>
      <w:shd w:val="clear" w:color="auto" w:fill="85CDC1"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4">
    <w:name w:val="List Table 5 Dark Accent 4"/>
    <w:basedOn w:val="TableNormal"/>
    <w:uiPriority w:val="50"/>
    <w:rsid w:val="00572222"/>
    <w:pPr>
      <w:spacing w:after="0" w:line="240" w:lineRule="auto"/>
    </w:pPr>
    <w:rPr>
      <w:color w:val="FFFFFF" w:themeColor="background1"/>
    </w:rPr>
    <w:tblPr>
      <w:tblStyleRowBandSize w:val="1"/>
      <w:tblStyleColBandSize w:val="1"/>
      <w:tblBorders>
        <w:top w:val="single" w:sz="24" w:space="0" w:color="3B3838" w:themeColor="accent4"/>
        <w:left w:val="single" w:sz="24" w:space="0" w:color="3B3838" w:themeColor="accent4"/>
        <w:bottom w:val="single" w:sz="24" w:space="0" w:color="3B3838" w:themeColor="accent4"/>
        <w:right w:val="single" w:sz="24" w:space="0" w:color="3B3838" w:themeColor="accent4"/>
      </w:tblBorders>
    </w:tblPr>
    <w:tcPr>
      <w:shd w:val="clear" w:color="auto" w:fill="3B3838"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5">
    <w:name w:val="List Table 5 Dark Accent 5"/>
    <w:basedOn w:val="TableNormal"/>
    <w:uiPriority w:val="50"/>
    <w:rsid w:val="00572222"/>
    <w:pPr>
      <w:spacing w:after="0" w:line="240" w:lineRule="auto"/>
    </w:pPr>
    <w:rPr>
      <w:color w:val="FFFFFF" w:themeColor="background1"/>
    </w:rPr>
    <w:tblPr>
      <w:tblStyleRowBandSize w:val="1"/>
      <w:tblStyleColBandSize w:val="1"/>
      <w:tblBorders>
        <w:top w:val="single" w:sz="24" w:space="0" w:color="FFFFFF" w:themeColor="accent5"/>
        <w:left w:val="single" w:sz="24" w:space="0" w:color="FFFFFF" w:themeColor="accent5"/>
        <w:bottom w:val="single" w:sz="24" w:space="0" w:color="FFFFFF" w:themeColor="accent5"/>
        <w:right w:val="single" w:sz="24" w:space="0" w:color="FFFFFF" w:themeColor="accent5"/>
      </w:tblBorders>
    </w:tblPr>
    <w:tcPr>
      <w:shd w:val="clear" w:color="auto" w:fill="FFFFFF"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6">
    <w:name w:val="List Table 5 Dark Accent 6"/>
    <w:basedOn w:val="TableNormal"/>
    <w:uiPriority w:val="50"/>
    <w:rsid w:val="00572222"/>
    <w:pPr>
      <w:spacing w:after="0" w:line="240" w:lineRule="auto"/>
    </w:pPr>
    <w:rPr>
      <w:color w:val="FFFFFF" w:themeColor="background1"/>
    </w:rPr>
    <w:tblPr>
      <w:tblStyleRowBandSize w:val="1"/>
      <w:tblStyleColBandSize w:val="1"/>
      <w:tblBorders>
        <w:top w:val="single" w:sz="24" w:space="0" w:color="FFFFFF" w:themeColor="accent6"/>
        <w:left w:val="single" w:sz="24" w:space="0" w:color="FFFFFF" w:themeColor="accent6"/>
        <w:bottom w:val="single" w:sz="24" w:space="0" w:color="FFFFFF" w:themeColor="accent6"/>
        <w:right w:val="single" w:sz="24" w:space="0" w:color="FFFFFF" w:themeColor="accent6"/>
      </w:tblBorders>
    </w:tblPr>
    <w:tcPr>
      <w:shd w:val="clear" w:color="auto" w:fill="FFFFFF"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6Colorful">
    <w:name w:val="List Table 6 Colorful"/>
    <w:basedOn w:val="TableNormal"/>
    <w:uiPriority w:val="51"/>
    <w:rsid w:val="00572222"/>
    <w:pPr>
      <w:spacing w:after="0" w:line="240" w:lineRule="auto"/>
    </w:pPr>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6Colorful-Accent1">
    <w:name w:val="List Table 6 Colorful Accent 1"/>
    <w:basedOn w:val="TableNormal"/>
    <w:uiPriority w:val="51"/>
    <w:rsid w:val="00572222"/>
    <w:pPr>
      <w:spacing w:after="0" w:line="240" w:lineRule="auto"/>
    </w:pPr>
    <w:rPr>
      <w:color w:val="381212" w:themeColor="accent1" w:themeShade="BF"/>
    </w:rPr>
    <w:tblPr>
      <w:tblStyleRowBandSize w:val="1"/>
      <w:tblStyleColBandSize w:val="1"/>
      <w:tblBorders>
        <w:top w:val="single" w:sz="4" w:space="0" w:color="4B1919" w:themeColor="accent1"/>
        <w:bottom w:val="single" w:sz="4" w:space="0" w:color="4B1919" w:themeColor="accent1"/>
      </w:tblBorders>
    </w:tblPr>
    <w:tblStylePr w:type="firstRow">
      <w:rPr>
        <w:b/>
        <w:bCs/>
      </w:rPr>
      <w:tblPr/>
      <w:tcPr>
        <w:tcBorders>
          <w:bottom w:val="single" w:sz="4" w:space="0" w:color="4B1919" w:themeColor="accent1"/>
        </w:tcBorders>
      </w:tcPr>
    </w:tblStylePr>
    <w:tblStylePr w:type="lastRow">
      <w:rPr>
        <w:b/>
        <w:bCs/>
      </w:rPr>
      <w:tblPr/>
      <w:tcPr>
        <w:tcBorders>
          <w:top w:val="double" w:sz="4" w:space="0" w:color="4B1919" w:themeColor="accent1"/>
        </w:tcBorders>
      </w:tcPr>
    </w:tblStylePr>
    <w:tblStylePr w:type="firstCol">
      <w:rPr>
        <w:b/>
        <w:bCs/>
      </w:rPr>
    </w:tblStylePr>
    <w:tblStylePr w:type="lastCol">
      <w:rPr>
        <w:b/>
        <w:bCs/>
      </w:rPr>
    </w:tblStylePr>
    <w:tblStylePr w:type="band1Vert">
      <w:tblPr/>
      <w:tcPr>
        <w:shd w:val="clear" w:color="auto" w:fill="EAC1C1" w:themeFill="accent1" w:themeFillTint="33"/>
      </w:tcPr>
    </w:tblStylePr>
    <w:tblStylePr w:type="band1Horz">
      <w:tblPr/>
      <w:tcPr>
        <w:shd w:val="clear" w:color="auto" w:fill="EAC1C1" w:themeFill="accent1" w:themeFillTint="33"/>
      </w:tcPr>
    </w:tblStylePr>
  </w:style>
  <w:style w:type="table" w:styleId="ListTable6Colorful-Accent2">
    <w:name w:val="List Table 6 Colorful Accent 2"/>
    <w:basedOn w:val="TableNormal"/>
    <w:uiPriority w:val="51"/>
    <w:rsid w:val="00572222"/>
    <w:pPr>
      <w:spacing w:after="0" w:line="240" w:lineRule="auto"/>
    </w:pPr>
    <w:rPr>
      <w:color w:val="FFC20C" w:themeColor="accent2" w:themeShade="BF"/>
    </w:rPr>
    <w:tblPr>
      <w:tblStyleRowBandSize w:val="1"/>
      <w:tblStyleColBandSize w:val="1"/>
      <w:tblBorders>
        <w:top w:val="single" w:sz="4" w:space="0" w:color="FFD966" w:themeColor="accent2"/>
        <w:bottom w:val="single" w:sz="4" w:space="0" w:color="FFD966" w:themeColor="accent2"/>
      </w:tblBorders>
    </w:tblPr>
    <w:tblStylePr w:type="firstRow">
      <w:rPr>
        <w:b/>
        <w:bCs/>
      </w:rPr>
      <w:tblPr/>
      <w:tcPr>
        <w:tcBorders>
          <w:bottom w:val="single" w:sz="4" w:space="0" w:color="FFD966" w:themeColor="accent2"/>
        </w:tcBorders>
      </w:tcPr>
    </w:tblStylePr>
    <w:tblStylePr w:type="lastRow">
      <w:rPr>
        <w:b/>
        <w:bCs/>
      </w:rPr>
      <w:tblPr/>
      <w:tcPr>
        <w:tcBorders>
          <w:top w:val="double" w:sz="4" w:space="0" w:color="FFD966" w:themeColor="accent2"/>
        </w:tcBorders>
      </w:tcPr>
    </w:tblStylePr>
    <w:tblStylePr w:type="firstCol">
      <w:rPr>
        <w:b/>
        <w:bCs/>
      </w:rPr>
    </w:tblStylePr>
    <w:tblStylePr w:type="lastCol">
      <w:rPr>
        <w:b/>
        <w:bCs/>
      </w:rPr>
    </w:tblStylePr>
    <w:tblStylePr w:type="band1Vert">
      <w:tblPr/>
      <w:tcPr>
        <w:shd w:val="clear" w:color="auto" w:fill="FFF7E0" w:themeFill="accent2" w:themeFillTint="33"/>
      </w:tcPr>
    </w:tblStylePr>
    <w:tblStylePr w:type="band1Horz">
      <w:tblPr/>
      <w:tcPr>
        <w:shd w:val="clear" w:color="auto" w:fill="FFF7E0" w:themeFill="accent2" w:themeFillTint="33"/>
      </w:tcPr>
    </w:tblStylePr>
  </w:style>
  <w:style w:type="table" w:styleId="ListTable6Colorful-Accent3">
    <w:name w:val="List Table 6 Colorful Accent 3"/>
    <w:basedOn w:val="TableNormal"/>
    <w:uiPriority w:val="51"/>
    <w:rsid w:val="00572222"/>
    <w:pPr>
      <w:spacing w:after="0" w:line="240" w:lineRule="auto"/>
    </w:pPr>
    <w:rPr>
      <w:color w:val="49B3A1" w:themeColor="accent3" w:themeShade="BF"/>
    </w:rPr>
    <w:tblPr>
      <w:tblStyleRowBandSize w:val="1"/>
      <w:tblStyleColBandSize w:val="1"/>
      <w:tblBorders>
        <w:top w:val="single" w:sz="4" w:space="0" w:color="85CDC1" w:themeColor="accent3"/>
        <w:bottom w:val="single" w:sz="4" w:space="0" w:color="85CDC1" w:themeColor="accent3"/>
      </w:tblBorders>
    </w:tblPr>
    <w:tblStylePr w:type="firstRow">
      <w:rPr>
        <w:b/>
        <w:bCs/>
      </w:rPr>
      <w:tblPr/>
      <w:tcPr>
        <w:tcBorders>
          <w:bottom w:val="single" w:sz="4" w:space="0" w:color="85CDC1" w:themeColor="accent3"/>
        </w:tcBorders>
      </w:tcPr>
    </w:tblStylePr>
    <w:tblStylePr w:type="lastRow">
      <w:rPr>
        <w:b/>
        <w:bCs/>
      </w:rPr>
      <w:tblPr/>
      <w:tcPr>
        <w:tcBorders>
          <w:top w:val="double" w:sz="4" w:space="0" w:color="85CDC1" w:themeColor="accent3"/>
        </w:tcBorders>
      </w:tcPr>
    </w:tblStylePr>
    <w:tblStylePr w:type="firstCol">
      <w:rPr>
        <w:b/>
        <w:bCs/>
      </w:rPr>
    </w:tblStylePr>
    <w:tblStylePr w:type="lastCol">
      <w:rPr>
        <w:b/>
        <w:bCs/>
      </w:rPr>
    </w:tblStylePr>
    <w:tblStylePr w:type="band1Vert">
      <w:tblPr/>
      <w:tcPr>
        <w:shd w:val="clear" w:color="auto" w:fill="E6F5F2" w:themeFill="accent3" w:themeFillTint="33"/>
      </w:tcPr>
    </w:tblStylePr>
    <w:tblStylePr w:type="band1Horz">
      <w:tblPr/>
      <w:tcPr>
        <w:shd w:val="clear" w:color="auto" w:fill="E6F5F2" w:themeFill="accent3" w:themeFillTint="33"/>
      </w:tcPr>
    </w:tblStylePr>
  </w:style>
  <w:style w:type="table" w:styleId="ListTable6Colorful-Accent4">
    <w:name w:val="List Table 6 Colorful Accent 4"/>
    <w:basedOn w:val="TableNormal"/>
    <w:uiPriority w:val="51"/>
    <w:rsid w:val="00572222"/>
    <w:pPr>
      <w:spacing w:after="0" w:line="240" w:lineRule="auto"/>
    </w:pPr>
    <w:rPr>
      <w:color w:val="2C2A2A" w:themeColor="accent4" w:themeShade="BF"/>
    </w:rPr>
    <w:tblPr>
      <w:tblStyleRowBandSize w:val="1"/>
      <w:tblStyleColBandSize w:val="1"/>
      <w:tblBorders>
        <w:top w:val="single" w:sz="4" w:space="0" w:color="3B3838" w:themeColor="accent4"/>
        <w:bottom w:val="single" w:sz="4" w:space="0" w:color="3B3838" w:themeColor="accent4"/>
      </w:tblBorders>
    </w:tblPr>
    <w:tblStylePr w:type="firstRow">
      <w:rPr>
        <w:b/>
        <w:bCs/>
      </w:rPr>
      <w:tblPr/>
      <w:tcPr>
        <w:tcBorders>
          <w:bottom w:val="single" w:sz="4" w:space="0" w:color="3B3838" w:themeColor="accent4"/>
        </w:tcBorders>
      </w:tcPr>
    </w:tblStylePr>
    <w:tblStylePr w:type="lastRow">
      <w:rPr>
        <w:b/>
        <w:bCs/>
      </w:rPr>
      <w:tblPr/>
      <w:tcPr>
        <w:tcBorders>
          <w:top w:val="double" w:sz="4" w:space="0" w:color="3B3838" w:themeColor="accent4"/>
        </w:tcBorders>
      </w:tcPr>
    </w:tblStylePr>
    <w:tblStylePr w:type="firstCol">
      <w:rPr>
        <w:b/>
        <w:bCs/>
      </w:rPr>
    </w:tblStylePr>
    <w:tblStylePr w:type="lastCol">
      <w:rPr>
        <w:b/>
        <w:bCs/>
      </w:rPr>
    </w:tblStylePr>
    <w:tblStylePr w:type="band1Vert">
      <w:tblPr/>
      <w:tcPr>
        <w:shd w:val="clear" w:color="auto" w:fill="D8D6D6" w:themeFill="accent4" w:themeFillTint="33"/>
      </w:tcPr>
    </w:tblStylePr>
    <w:tblStylePr w:type="band1Horz">
      <w:tblPr/>
      <w:tcPr>
        <w:shd w:val="clear" w:color="auto" w:fill="D8D6D6" w:themeFill="accent4" w:themeFillTint="33"/>
      </w:tcPr>
    </w:tblStylePr>
  </w:style>
  <w:style w:type="table" w:styleId="ListTable6Colorful-Accent5">
    <w:name w:val="List Table 6 Colorful Accent 5"/>
    <w:basedOn w:val="TableNormal"/>
    <w:uiPriority w:val="51"/>
    <w:rsid w:val="00572222"/>
    <w:pPr>
      <w:spacing w:after="0" w:line="240" w:lineRule="auto"/>
    </w:pPr>
    <w:rPr>
      <w:color w:val="BFBFBF" w:themeColor="accent5" w:themeShade="BF"/>
    </w:rPr>
    <w:tblPr>
      <w:tblStyleRowBandSize w:val="1"/>
      <w:tblStyleColBandSize w:val="1"/>
      <w:tblBorders>
        <w:top w:val="single" w:sz="4" w:space="0" w:color="FFFFFF" w:themeColor="accent5"/>
        <w:bottom w:val="single" w:sz="4" w:space="0" w:color="FFFFFF" w:themeColor="accent5"/>
      </w:tblBorders>
    </w:tblPr>
    <w:tblStylePr w:type="firstRow">
      <w:rPr>
        <w:b/>
        <w:bCs/>
      </w:rPr>
      <w:tblPr/>
      <w:tcPr>
        <w:tcBorders>
          <w:bottom w:val="single" w:sz="4" w:space="0" w:color="FFFFFF" w:themeColor="accent5"/>
        </w:tcBorders>
      </w:tcPr>
    </w:tblStylePr>
    <w:tblStylePr w:type="lastRow">
      <w:rPr>
        <w:b/>
        <w:bCs/>
      </w:rPr>
      <w:tblPr/>
      <w:tcPr>
        <w:tcBorders>
          <w:top w:val="double" w:sz="4" w:space="0" w:color="FFFFFF" w:themeColor="accent5"/>
        </w:tcBorders>
      </w:tcPr>
    </w:tblStylePr>
    <w:tblStylePr w:type="firstCol">
      <w:rPr>
        <w:b/>
        <w:bCs/>
      </w:rPr>
    </w:tblStylePr>
    <w:tblStylePr w:type="lastCol">
      <w:rPr>
        <w:b/>
        <w:bCs/>
      </w:rPr>
    </w:tblStylePr>
    <w:tblStylePr w:type="band1Vert">
      <w:tblPr/>
      <w:tcPr>
        <w:shd w:val="clear" w:color="auto" w:fill="FFFFFF" w:themeFill="accent5" w:themeFillTint="33"/>
      </w:tcPr>
    </w:tblStylePr>
    <w:tblStylePr w:type="band1Horz">
      <w:tblPr/>
      <w:tcPr>
        <w:shd w:val="clear" w:color="auto" w:fill="FFFFFF" w:themeFill="accent5" w:themeFillTint="33"/>
      </w:tcPr>
    </w:tblStylePr>
  </w:style>
  <w:style w:type="table" w:styleId="ListTable6Colorful-Accent6">
    <w:name w:val="List Table 6 Colorful Accent 6"/>
    <w:basedOn w:val="TableNormal"/>
    <w:uiPriority w:val="51"/>
    <w:rsid w:val="00572222"/>
    <w:pPr>
      <w:spacing w:after="0" w:line="240" w:lineRule="auto"/>
    </w:pPr>
    <w:rPr>
      <w:color w:val="BFBFBF" w:themeColor="accent6" w:themeShade="BF"/>
    </w:rPr>
    <w:tblPr>
      <w:tblStyleRowBandSize w:val="1"/>
      <w:tblStyleColBandSize w:val="1"/>
      <w:tblBorders>
        <w:top w:val="single" w:sz="4" w:space="0" w:color="FFFFFF" w:themeColor="accent6"/>
        <w:bottom w:val="single" w:sz="4" w:space="0" w:color="FFFFFF" w:themeColor="accent6"/>
      </w:tblBorders>
    </w:tblPr>
    <w:tblStylePr w:type="firstRow">
      <w:rPr>
        <w:b/>
        <w:bCs/>
      </w:rPr>
      <w:tblPr/>
      <w:tcPr>
        <w:tcBorders>
          <w:bottom w:val="single" w:sz="4" w:space="0" w:color="FFFFFF" w:themeColor="accent6"/>
        </w:tcBorders>
      </w:tcPr>
    </w:tblStylePr>
    <w:tblStylePr w:type="lastRow">
      <w:rPr>
        <w:b/>
        <w:bCs/>
      </w:rPr>
      <w:tblPr/>
      <w:tcPr>
        <w:tcBorders>
          <w:top w:val="double" w:sz="4" w:space="0" w:color="FFFFFF" w:themeColor="accent6"/>
        </w:tcBorders>
      </w:tcPr>
    </w:tblStylePr>
    <w:tblStylePr w:type="firstCol">
      <w:rPr>
        <w:b/>
        <w:bCs/>
      </w:rPr>
    </w:tblStylePr>
    <w:tblStylePr w:type="lastCol">
      <w:rPr>
        <w:b/>
        <w:bCs/>
      </w:rPr>
    </w:tblStylePr>
    <w:tblStylePr w:type="band1Vert">
      <w:tblPr/>
      <w:tcPr>
        <w:shd w:val="clear" w:color="auto" w:fill="FFFFFF" w:themeFill="accent6" w:themeFillTint="33"/>
      </w:tcPr>
    </w:tblStylePr>
    <w:tblStylePr w:type="band1Horz">
      <w:tblPr/>
      <w:tcPr>
        <w:shd w:val="clear" w:color="auto" w:fill="FFFFFF" w:themeFill="accent6" w:themeFillTint="33"/>
      </w:tcPr>
    </w:tblStylePr>
  </w:style>
  <w:style w:type="table" w:styleId="ListTable7Colorful">
    <w:name w:val="List Table 7 Colorful"/>
    <w:basedOn w:val="TableNormal"/>
    <w:uiPriority w:val="52"/>
    <w:rsid w:val="00572222"/>
    <w:pPr>
      <w:spacing w:after="0" w:line="240" w:lineRule="auto"/>
    </w:pPr>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1">
    <w:name w:val="List Table 7 Colorful Accent 1"/>
    <w:basedOn w:val="TableNormal"/>
    <w:uiPriority w:val="52"/>
    <w:rsid w:val="00572222"/>
    <w:pPr>
      <w:spacing w:after="0" w:line="240" w:lineRule="auto"/>
    </w:pPr>
    <w:rPr>
      <w:color w:val="381212"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B1919"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B1919"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B1919"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B1919" w:themeColor="accent1"/>
        </w:tcBorders>
        <w:shd w:val="clear" w:color="auto" w:fill="FFFFFF" w:themeFill="background1"/>
      </w:tcPr>
    </w:tblStylePr>
    <w:tblStylePr w:type="band1Vert">
      <w:tblPr/>
      <w:tcPr>
        <w:shd w:val="clear" w:color="auto" w:fill="EAC1C1" w:themeFill="accent1" w:themeFillTint="33"/>
      </w:tcPr>
    </w:tblStylePr>
    <w:tblStylePr w:type="band1Horz">
      <w:tblPr/>
      <w:tcPr>
        <w:shd w:val="clear" w:color="auto" w:fill="EAC1C1"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2">
    <w:name w:val="List Table 7 Colorful Accent 2"/>
    <w:basedOn w:val="TableNormal"/>
    <w:uiPriority w:val="52"/>
    <w:rsid w:val="00572222"/>
    <w:pPr>
      <w:spacing w:after="0" w:line="240" w:lineRule="auto"/>
    </w:pPr>
    <w:rPr>
      <w:color w:val="FFC20C"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FD966"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FD966"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FD966"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FD966" w:themeColor="accent2"/>
        </w:tcBorders>
        <w:shd w:val="clear" w:color="auto" w:fill="FFFFFF" w:themeFill="background1"/>
      </w:tcPr>
    </w:tblStylePr>
    <w:tblStylePr w:type="band1Vert">
      <w:tblPr/>
      <w:tcPr>
        <w:shd w:val="clear" w:color="auto" w:fill="FFF7E0" w:themeFill="accent2" w:themeFillTint="33"/>
      </w:tcPr>
    </w:tblStylePr>
    <w:tblStylePr w:type="band1Horz">
      <w:tblPr/>
      <w:tcPr>
        <w:shd w:val="clear" w:color="auto" w:fill="FFF7E0"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3">
    <w:name w:val="List Table 7 Colorful Accent 3"/>
    <w:basedOn w:val="TableNormal"/>
    <w:uiPriority w:val="52"/>
    <w:rsid w:val="00572222"/>
    <w:pPr>
      <w:spacing w:after="0" w:line="240" w:lineRule="auto"/>
    </w:pPr>
    <w:rPr>
      <w:color w:val="49B3A1"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85CDC1"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85CDC1"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85CDC1"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85CDC1" w:themeColor="accent3"/>
        </w:tcBorders>
        <w:shd w:val="clear" w:color="auto" w:fill="FFFFFF" w:themeFill="background1"/>
      </w:tcPr>
    </w:tblStylePr>
    <w:tblStylePr w:type="band1Vert">
      <w:tblPr/>
      <w:tcPr>
        <w:shd w:val="clear" w:color="auto" w:fill="E6F5F2" w:themeFill="accent3" w:themeFillTint="33"/>
      </w:tcPr>
    </w:tblStylePr>
    <w:tblStylePr w:type="band1Horz">
      <w:tblPr/>
      <w:tcPr>
        <w:shd w:val="clear" w:color="auto" w:fill="E6F5F2"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4">
    <w:name w:val="List Table 7 Colorful Accent 4"/>
    <w:basedOn w:val="TableNormal"/>
    <w:uiPriority w:val="52"/>
    <w:rsid w:val="00572222"/>
    <w:pPr>
      <w:spacing w:after="0" w:line="240" w:lineRule="auto"/>
    </w:pPr>
    <w:rPr>
      <w:color w:val="2C2A2A"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3B3838"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3B3838"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3B3838"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3B3838" w:themeColor="accent4"/>
        </w:tcBorders>
        <w:shd w:val="clear" w:color="auto" w:fill="FFFFFF" w:themeFill="background1"/>
      </w:tcPr>
    </w:tblStylePr>
    <w:tblStylePr w:type="band1Vert">
      <w:tblPr/>
      <w:tcPr>
        <w:shd w:val="clear" w:color="auto" w:fill="D8D6D6" w:themeFill="accent4" w:themeFillTint="33"/>
      </w:tcPr>
    </w:tblStylePr>
    <w:tblStylePr w:type="band1Horz">
      <w:tblPr/>
      <w:tcPr>
        <w:shd w:val="clear" w:color="auto" w:fill="D8D6D6"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5">
    <w:name w:val="List Table 7 Colorful Accent 5"/>
    <w:basedOn w:val="TableNormal"/>
    <w:uiPriority w:val="52"/>
    <w:rsid w:val="00572222"/>
    <w:pPr>
      <w:spacing w:after="0" w:line="240" w:lineRule="auto"/>
    </w:pPr>
    <w:rPr>
      <w:color w:val="BFBFBF"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FFFFF"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FFFFF"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FFFFF"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FFFFF" w:themeColor="accent5"/>
        </w:tcBorders>
        <w:shd w:val="clear" w:color="auto" w:fill="FFFFFF" w:themeFill="background1"/>
      </w:tcPr>
    </w:tblStylePr>
    <w:tblStylePr w:type="band1Vert">
      <w:tblPr/>
      <w:tcPr>
        <w:shd w:val="clear" w:color="auto" w:fill="FFFFFF" w:themeFill="accent5" w:themeFillTint="33"/>
      </w:tcPr>
    </w:tblStylePr>
    <w:tblStylePr w:type="band1Horz">
      <w:tblPr/>
      <w:tcPr>
        <w:shd w:val="clear" w:color="auto" w:fill="FFFFFF"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6">
    <w:name w:val="List Table 7 Colorful Accent 6"/>
    <w:basedOn w:val="TableNormal"/>
    <w:uiPriority w:val="52"/>
    <w:rsid w:val="00572222"/>
    <w:pPr>
      <w:spacing w:after="0" w:line="240" w:lineRule="auto"/>
    </w:pPr>
    <w:rPr>
      <w:color w:val="BFBFBF"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FFFFF"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FFFFF"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FFFFF"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FFFFF" w:themeColor="accent6"/>
        </w:tcBorders>
        <w:shd w:val="clear" w:color="auto" w:fill="FFFFFF" w:themeFill="background1"/>
      </w:tcPr>
    </w:tblStylePr>
    <w:tblStylePr w:type="band1Vert">
      <w:tblPr/>
      <w:tcPr>
        <w:shd w:val="clear" w:color="auto" w:fill="FFFFFF" w:themeFill="accent6" w:themeFillTint="33"/>
      </w:tcPr>
    </w:tblStylePr>
    <w:tblStylePr w:type="band1Horz">
      <w:tblPr/>
      <w:tcPr>
        <w:shd w:val="clear" w:color="auto" w:fill="FFFFFF"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MacroText">
    <w:name w:val="macro"/>
    <w:link w:val="MacroTextChar"/>
    <w:uiPriority w:val="99"/>
    <w:semiHidden/>
    <w:unhideWhenUsed/>
    <w:rsid w:val="00572222"/>
    <w:pPr>
      <w:tabs>
        <w:tab w:val="left" w:pos="480"/>
        <w:tab w:val="left" w:pos="960"/>
        <w:tab w:val="left" w:pos="1440"/>
        <w:tab w:val="left" w:pos="1920"/>
        <w:tab w:val="left" w:pos="2400"/>
        <w:tab w:val="left" w:pos="2880"/>
        <w:tab w:val="left" w:pos="3360"/>
        <w:tab w:val="left" w:pos="3840"/>
        <w:tab w:val="left" w:pos="4320"/>
      </w:tabs>
      <w:spacing w:after="0"/>
    </w:pPr>
    <w:rPr>
      <w:rFonts w:ascii="Consolas" w:hAnsi="Consolas"/>
      <w:kern w:val="16"/>
      <w14:ligatures w14:val="standardContextual"/>
      <w14:numForm w14:val="oldStyle"/>
      <w14:numSpacing w14:val="proportional"/>
      <w14:cntxtAlts/>
    </w:rPr>
  </w:style>
  <w:style w:type="character" w:customStyle="1" w:styleId="MacroTextChar">
    <w:name w:val="Macro Text Char"/>
    <w:basedOn w:val="DefaultParagraphFont"/>
    <w:link w:val="MacroText"/>
    <w:uiPriority w:val="99"/>
    <w:semiHidden/>
    <w:rsid w:val="00572222"/>
    <w:rPr>
      <w:rFonts w:ascii="Consolas" w:hAnsi="Consolas"/>
      <w:kern w:val="16"/>
      <w:sz w:val="22"/>
      <w14:ligatures w14:val="standardContextual"/>
      <w14:numForm w14:val="oldStyle"/>
      <w14:numSpacing w14:val="proportional"/>
      <w14:cntxtAlts/>
    </w:rPr>
  </w:style>
  <w:style w:type="table" w:styleId="MediumGrid1">
    <w:name w:val="Medium Grid 1"/>
    <w:basedOn w:val="TableNormal"/>
    <w:uiPriority w:val="67"/>
    <w:semiHidden/>
    <w:unhideWhenUsed/>
    <w:rsid w:val="00572222"/>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semiHidden/>
    <w:unhideWhenUsed/>
    <w:rsid w:val="00572222"/>
    <w:pPr>
      <w:spacing w:after="0" w:line="240" w:lineRule="auto"/>
    </w:pPr>
    <w:tblPr>
      <w:tblStyleRowBandSize w:val="1"/>
      <w:tblStyleColBandSize w:val="1"/>
      <w:tblBorders>
        <w:top w:val="single" w:sz="8" w:space="0" w:color="983232" w:themeColor="accent1" w:themeTint="BF"/>
        <w:left w:val="single" w:sz="8" w:space="0" w:color="983232" w:themeColor="accent1" w:themeTint="BF"/>
        <w:bottom w:val="single" w:sz="8" w:space="0" w:color="983232" w:themeColor="accent1" w:themeTint="BF"/>
        <w:right w:val="single" w:sz="8" w:space="0" w:color="983232" w:themeColor="accent1" w:themeTint="BF"/>
        <w:insideH w:val="single" w:sz="8" w:space="0" w:color="983232" w:themeColor="accent1" w:themeTint="BF"/>
        <w:insideV w:val="single" w:sz="8" w:space="0" w:color="983232" w:themeColor="accent1" w:themeTint="BF"/>
      </w:tblBorders>
    </w:tblPr>
    <w:tcPr>
      <w:shd w:val="clear" w:color="auto" w:fill="E5B3B3" w:themeFill="accent1" w:themeFillTint="3F"/>
    </w:tcPr>
    <w:tblStylePr w:type="firstRow">
      <w:rPr>
        <w:b/>
        <w:bCs/>
      </w:rPr>
    </w:tblStylePr>
    <w:tblStylePr w:type="lastRow">
      <w:rPr>
        <w:b/>
        <w:bCs/>
      </w:rPr>
      <w:tblPr/>
      <w:tcPr>
        <w:tcBorders>
          <w:top w:val="single" w:sz="18" w:space="0" w:color="983232" w:themeColor="accent1" w:themeTint="BF"/>
        </w:tcBorders>
      </w:tcPr>
    </w:tblStylePr>
    <w:tblStylePr w:type="firstCol">
      <w:rPr>
        <w:b/>
        <w:bCs/>
      </w:rPr>
    </w:tblStylePr>
    <w:tblStylePr w:type="lastCol">
      <w:rPr>
        <w:b/>
        <w:bCs/>
      </w:rPr>
    </w:tblStylePr>
    <w:tblStylePr w:type="band1Vert">
      <w:tblPr/>
      <w:tcPr>
        <w:shd w:val="clear" w:color="auto" w:fill="CC6565" w:themeFill="accent1" w:themeFillTint="7F"/>
      </w:tcPr>
    </w:tblStylePr>
    <w:tblStylePr w:type="band1Horz">
      <w:tblPr/>
      <w:tcPr>
        <w:shd w:val="clear" w:color="auto" w:fill="CC6565" w:themeFill="accent1" w:themeFillTint="7F"/>
      </w:tcPr>
    </w:tblStylePr>
  </w:style>
  <w:style w:type="table" w:styleId="MediumGrid1-Accent2">
    <w:name w:val="Medium Grid 1 Accent 2"/>
    <w:basedOn w:val="TableNormal"/>
    <w:uiPriority w:val="67"/>
    <w:semiHidden/>
    <w:unhideWhenUsed/>
    <w:rsid w:val="00572222"/>
    <w:pPr>
      <w:spacing w:after="0" w:line="240" w:lineRule="auto"/>
    </w:pPr>
    <w:tblPr>
      <w:tblStyleRowBandSize w:val="1"/>
      <w:tblStyleColBandSize w:val="1"/>
      <w:tblBorders>
        <w:top w:val="single" w:sz="8" w:space="0" w:color="FFE28C" w:themeColor="accent2" w:themeTint="BF"/>
        <w:left w:val="single" w:sz="8" w:space="0" w:color="FFE28C" w:themeColor="accent2" w:themeTint="BF"/>
        <w:bottom w:val="single" w:sz="8" w:space="0" w:color="FFE28C" w:themeColor="accent2" w:themeTint="BF"/>
        <w:right w:val="single" w:sz="8" w:space="0" w:color="FFE28C" w:themeColor="accent2" w:themeTint="BF"/>
        <w:insideH w:val="single" w:sz="8" w:space="0" w:color="FFE28C" w:themeColor="accent2" w:themeTint="BF"/>
        <w:insideV w:val="single" w:sz="8" w:space="0" w:color="FFE28C" w:themeColor="accent2" w:themeTint="BF"/>
      </w:tblBorders>
    </w:tblPr>
    <w:tcPr>
      <w:shd w:val="clear" w:color="auto" w:fill="FFF5D9" w:themeFill="accent2" w:themeFillTint="3F"/>
    </w:tcPr>
    <w:tblStylePr w:type="firstRow">
      <w:rPr>
        <w:b/>
        <w:bCs/>
      </w:rPr>
    </w:tblStylePr>
    <w:tblStylePr w:type="lastRow">
      <w:rPr>
        <w:b/>
        <w:bCs/>
      </w:rPr>
      <w:tblPr/>
      <w:tcPr>
        <w:tcBorders>
          <w:top w:val="single" w:sz="18" w:space="0" w:color="FFE28C" w:themeColor="accent2" w:themeTint="BF"/>
        </w:tcBorders>
      </w:tcPr>
    </w:tblStylePr>
    <w:tblStylePr w:type="firstCol">
      <w:rPr>
        <w:b/>
        <w:bCs/>
      </w:rPr>
    </w:tblStylePr>
    <w:tblStylePr w:type="lastCol">
      <w:rPr>
        <w:b/>
        <w:bCs/>
      </w:rPr>
    </w:tblStylePr>
    <w:tblStylePr w:type="band1Vert">
      <w:tblPr/>
      <w:tcPr>
        <w:shd w:val="clear" w:color="auto" w:fill="FFEBB2" w:themeFill="accent2" w:themeFillTint="7F"/>
      </w:tcPr>
    </w:tblStylePr>
    <w:tblStylePr w:type="band1Horz">
      <w:tblPr/>
      <w:tcPr>
        <w:shd w:val="clear" w:color="auto" w:fill="FFEBB2" w:themeFill="accent2" w:themeFillTint="7F"/>
      </w:tcPr>
    </w:tblStylePr>
  </w:style>
  <w:style w:type="table" w:styleId="MediumGrid1-Accent3">
    <w:name w:val="Medium Grid 1 Accent 3"/>
    <w:basedOn w:val="TableNormal"/>
    <w:uiPriority w:val="67"/>
    <w:semiHidden/>
    <w:unhideWhenUsed/>
    <w:rsid w:val="00572222"/>
    <w:pPr>
      <w:spacing w:after="0" w:line="240" w:lineRule="auto"/>
    </w:pPr>
    <w:tblPr>
      <w:tblStyleRowBandSize w:val="1"/>
      <w:tblStyleColBandSize w:val="1"/>
      <w:tblBorders>
        <w:top w:val="single" w:sz="8" w:space="0" w:color="A3D9D0" w:themeColor="accent3" w:themeTint="BF"/>
        <w:left w:val="single" w:sz="8" w:space="0" w:color="A3D9D0" w:themeColor="accent3" w:themeTint="BF"/>
        <w:bottom w:val="single" w:sz="8" w:space="0" w:color="A3D9D0" w:themeColor="accent3" w:themeTint="BF"/>
        <w:right w:val="single" w:sz="8" w:space="0" w:color="A3D9D0" w:themeColor="accent3" w:themeTint="BF"/>
        <w:insideH w:val="single" w:sz="8" w:space="0" w:color="A3D9D0" w:themeColor="accent3" w:themeTint="BF"/>
        <w:insideV w:val="single" w:sz="8" w:space="0" w:color="A3D9D0" w:themeColor="accent3" w:themeTint="BF"/>
      </w:tblBorders>
    </w:tblPr>
    <w:tcPr>
      <w:shd w:val="clear" w:color="auto" w:fill="E0F2EF" w:themeFill="accent3" w:themeFillTint="3F"/>
    </w:tcPr>
    <w:tblStylePr w:type="firstRow">
      <w:rPr>
        <w:b/>
        <w:bCs/>
      </w:rPr>
    </w:tblStylePr>
    <w:tblStylePr w:type="lastRow">
      <w:rPr>
        <w:b/>
        <w:bCs/>
      </w:rPr>
      <w:tblPr/>
      <w:tcPr>
        <w:tcBorders>
          <w:top w:val="single" w:sz="18" w:space="0" w:color="A3D9D0" w:themeColor="accent3" w:themeTint="BF"/>
        </w:tcBorders>
      </w:tcPr>
    </w:tblStylePr>
    <w:tblStylePr w:type="firstCol">
      <w:rPr>
        <w:b/>
        <w:bCs/>
      </w:rPr>
    </w:tblStylePr>
    <w:tblStylePr w:type="lastCol">
      <w:rPr>
        <w:b/>
        <w:bCs/>
      </w:rPr>
    </w:tblStylePr>
    <w:tblStylePr w:type="band1Vert">
      <w:tblPr/>
      <w:tcPr>
        <w:shd w:val="clear" w:color="auto" w:fill="C2E6E0" w:themeFill="accent3" w:themeFillTint="7F"/>
      </w:tcPr>
    </w:tblStylePr>
    <w:tblStylePr w:type="band1Horz">
      <w:tblPr/>
      <w:tcPr>
        <w:shd w:val="clear" w:color="auto" w:fill="C2E6E0" w:themeFill="accent3" w:themeFillTint="7F"/>
      </w:tcPr>
    </w:tblStylePr>
  </w:style>
  <w:style w:type="table" w:styleId="MediumGrid1-Accent4">
    <w:name w:val="Medium Grid 1 Accent 4"/>
    <w:basedOn w:val="TableNormal"/>
    <w:uiPriority w:val="67"/>
    <w:semiHidden/>
    <w:unhideWhenUsed/>
    <w:rsid w:val="00572222"/>
    <w:pPr>
      <w:spacing w:after="0" w:line="240" w:lineRule="auto"/>
    </w:pPr>
    <w:tblPr>
      <w:tblStyleRowBandSize w:val="1"/>
      <w:tblStyleColBandSize w:val="1"/>
      <w:tblBorders>
        <w:top w:val="single" w:sz="8" w:space="0" w:color="6D6868" w:themeColor="accent4" w:themeTint="BF"/>
        <w:left w:val="single" w:sz="8" w:space="0" w:color="6D6868" w:themeColor="accent4" w:themeTint="BF"/>
        <w:bottom w:val="single" w:sz="8" w:space="0" w:color="6D6868" w:themeColor="accent4" w:themeTint="BF"/>
        <w:right w:val="single" w:sz="8" w:space="0" w:color="6D6868" w:themeColor="accent4" w:themeTint="BF"/>
        <w:insideH w:val="single" w:sz="8" w:space="0" w:color="6D6868" w:themeColor="accent4" w:themeTint="BF"/>
        <w:insideV w:val="single" w:sz="8" w:space="0" w:color="6D6868" w:themeColor="accent4" w:themeTint="BF"/>
      </w:tblBorders>
    </w:tblPr>
    <w:tcPr>
      <w:shd w:val="clear" w:color="auto" w:fill="CFCCCC" w:themeFill="accent4" w:themeFillTint="3F"/>
    </w:tcPr>
    <w:tblStylePr w:type="firstRow">
      <w:rPr>
        <w:b/>
        <w:bCs/>
      </w:rPr>
    </w:tblStylePr>
    <w:tblStylePr w:type="lastRow">
      <w:rPr>
        <w:b/>
        <w:bCs/>
      </w:rPr>
      <w:tblPr/>
      <w:tcPr>
        <w:tcBorders>
          <w:top w:val="single" w:sz="18" w:space="0" w:color="6D6868" w:themeColor="accent4" w:themeTint="BF"/>
        </w:tcBorders>
      </w:tcPr>
    </w:tblStylePr>
    <w:tblStylePr w:type="firstCol">
      <w:rPr>
        <w:b/>
        <w:bCs/>
      </w:rPr>
    </w:tblStylePr>
    <w:tblStylePr w:type="lastCol">
      <w:rPr>
        <w:b/>
        <w:bCs/>
      </w:rPr>
    </w:tblStylePr>
    <w:tblStylePr w:type="band1Vert">
      <w:tblPr/>
      <w:tcPr>
        <w:shd w:val="clear" w:color="auto" w:fill="9F9999" w:themeFill="accent4" w:themeFillTint="7F"/>
      </w:tcPr>
    </w:tblStylePr>
    <w:tblStylePr w:type="band1Horz">
      <w:tblPr/>
      <w:tcPr>
        <w:shd w:val="clear" w:color="auto" w:fill="9F9999" w:themeFill="accent4" w:themeFillTint="7F"/>
      </w:tcPr>
    </w:tblStylePr>
  </w:style>
  <w:style w:type="table" w:styleId="MediumGrid1-Accent5">
    <w:name w:val="Medium Grid 1 Accent 5"/>
    <w:basedOn w:val="TableNormal"/>
    <w:uiPriority w:val="67"/>
    <w:semiHidden/>
    <w:unhideWhenUsed/>
    <w:rsid w:val="00572222"/>
    <w:pPr>
      <w:spacing w:after="0" w:line="240" w:lineRule="auto"/>
    </w:pPr>
    <w:tblPr>
      <w:tblStyleRowBandSize w:val="1"/>
      <w:tblStyleColBandSize w:val="1"/>
      <w:tblBorders>
        <w:top w:val="single" w:sz="8" w:space="0" w:color="FFFFFF" w:themeColor="accent5" w:themeTint="BF"/>
        <w:left w:val="single" w:sz="8" w:space="0" w:color="FFFFFF" w:themeColor="accent5" w:themeTint="BF"/>
        <w:bottom w:val="single" w:sz="8" w:space="0" w:color="FFFFFF" w:themeColor="accent5" w:themeTint="BF"/>
        <w:right w:val="single" w:sz="8" w:space="0" w:color="FFFFFF" w:themeColor="accent5" w:themeTint="BF"/>
        <w:insideH w:val="single" w:sz="8" w:space="0" w:color="FFFFFF" w:themeColor="accent5" w:themeTint="BF"/>
        <w:insideV w:val="single" w:sz="8" w:space="0" w:color="FFFFFF" w:themeColor="accent5" w:themeTint="BF"/>
      </w:tblBorders>
    </w:tblPr>
    <w:tcPr>
      <w:shd w:val="clear" w:color="auto" w:fill="FFFFFF" w:themeFill="accent5" w:themeFillTint="3F"/>
    </w:tcPr>
    <w:tblStylePr w:type="firstRow">
      <w:rPr>
        <w:b/>
        <w:bCs/>
      </w:rPr>
    </w:tblStylePr>
    <w:tblStylePr w:type="lastRow">
      <w:rPr>
        <w:b/>
        <w:bCs/>
      </w:rPr>
      <w:tblPr/>
      <w:tcPr>
        <w:tcBorders>
          <w:top w:val="single" w:sz="18" w:space="0" w:color="FFFFFF" w:themeColor="accent5" w:themeTint="BF"/>
        </w:tcBorders>
      </w:tcPr>
    </w:tblStylePr>
    <w:tblStylePr w:type="firstCol">
      <w:rPr>
        <w:b/>
        <w:bCs/>
      </w:rPr>
    </w:tblStylePr>
    <w:tblStylePr w:type="lastCol">
      <w:rPr>
        <w:b/>
        <w:bCs/>
      </w:rPr>
    </w:tblStylePr>
    <w:tblStylePr w:type="band1Vert">
      <w:tblPr/>
      <w:tcPr>
        <w:shd w:val="clear" w:color="auto" w:fill="FFFFFF" w:themeFill="accent5" w:themeFillTint="7F"/>
      </w:tcPr>
    </w:tblStylePr>
    <w:tblStylePr w:type="band1Horz">
      <w:tblPr/>
      <w:tcPr>
        <w:shd w:val="clear" w:color="auto" w:fill="FFFFFF" w:themeFill="accent5" w:themeFillTint="7F"/>
      </w:tcPr>
    </w:tblStylePr>
  </w:style>
  <w:style w:type="table" w:styleId="MediumGrid1-Accent6">
    <w:name w:val="Medium Grid 1 Accent 6"/>
    <w:basedOn w:val="TableNormal"/>
    <w:uiPriority w:val="67"/>
    <w:semiHidden/>
    <w:unhideWhenUsed/>
    <w:rsid w:val="00572222"/>
    <w:pPr>
      <w:spacing w:after="0" w:line="240" w:lineRule="auto"/>
    </w:pPr>
    <w:tblPr>
      <w:tblStyleRowBandSize w:val="1"/>
      <w:tblStyleColBandSize w:val="1"/>
      <w:tblBorders>
        <w:top w:val="single" w:sz="8" w:space="0" w:color="FFFFFF" w:themeColor="accent6" w:themeTint="BF"/>
        <w:left w:val="single" w:sz="8" w:space="0" w:color="FFFFFF" w:themeColor="accent6" w:themeTint="BF"/>
        <w:bottom w:val="single" w:sz="8" w:space="0" w:color="FFFFFF" w:themeColor="accent6" w:themeTint="BF"/>
        <w:right w:val="single" w:sz="8" w:space="0" w:color="FFFFFF" w:themeColor="accent6" w:themeTint="BF"/>
        <w:insideH w:val="single" w:sz="8" w:space="0" w:color="FFFFFF" w:themeColor="accent6" w:themeTint="BF"/>
        <w:insideV w:val="single" w:sz="8" w:space="0" w:color="FFFFFF" w:themeColor="accent6" w:themeTint="BF"/>
      </w:tblBorders>
    </w:tblPr>
    <w:tcPr>
      <w:shd w:val="clear" w:color="auto" w:fill="FFFFFF" w:themeFill="accent6" w:themeFillTint="3F"/>
    </w:tcPr>
    <w:tblStylePr w:type="firstRow">
      <w:rPr>
        <w:b/>
        <w:bCs/>
      </w:rPr>
    </w:tblStylePr>
    <w:tblStylePr w:type="lastRow">
      <w:rPr>
        <w:b/>
        <w:bCs/>
      </w:rPr>
      <w:tblPr/>
      <w:tcPr>
        <w:tcBorders>
          <w:top w:val="single" w:sz="18" w:space="0" w:color="FFFFFF" w:themeColor="accent6" w:themeTint="BF"/>
        </w:tcBorders>
      </w:tcPr>
    </w:tblStylePr>
    <w:tblStylePr w:type="firstCol">
      <w:rPr>
        <w:b/>
        <w:bCs/>
      </w:rPr>
    </w:tblStylePr>
    <w:tblStylePr w:type="lastCol">
      <w:rPr>
        <w:b/>
        <w:bCs/>
      </w:rPr>
    </w:tblStylePr>
    <w:tblStylePr w:type="band1Vert">
      <w:tblPr/>
      <w:tcPr>
        <w:shd w:val="clear" w:color="auto" w:fill="FFFFFF" w:themeFill="accent6" w:themeFillTint="7F"/>
      </w:tcPr>
    </w:tblStylePr>
    <w:tblStylePr w:type="band1Horz">
      <w:tblPr/>
      <w:tcPr>
        <w:shd w:val="clear" w:color="auto" w:fill="FFFFFF" w:themeFill="accent6" w:themeFillTint="7F"/>
      </w:tcPr>
    </w:tblStylePr>
  </w:style>
  <w:style w:type="table" w:styleId="MediumGrid2">
    <w:name w:val="Medium Grid 2"/>
    <w:basedOn w:val="TableNormal"/>
    <w:uiPriority w:val="68"/>
    <w:semiHidden/>
    <w:unhideWhenUsed/>
    <w:rsid w:val="00572222"/>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semiHidden/>
    <w:unhideWhenUsed/>
    <w:rsid w:val="00572222"/>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1919" w:themeColor="accent1"/>
        <w:left w:val="single" w:sz="8" w:space="0" w:color="4B1919" w:themeColor="accent1"/>
        <w:bottom w:val="single" w:sz="8" w:space="0" w:color="4B1919" w:themeColor="accent1"/>
        <w:right w:val="single" w:sz="8" w:space="0" w:color="4B1919" w:themeColor="accent1"/>
        <w:insideH w:val="single" w:sz="8" w:space="0" w:color="4B1919" w:themeColor="accent1"/>
        <w:insideV w:val="single" w:sz="8" w:space="0" w:color="4B1919" w:themeColor="accent1"/>
      </w:tblBorders>
    </w:tblPr>
    <w:tcPr>
      <w:shd w:val="clear" w:color="auto" w:fill="E5B3B3" w:themeFill="accent1" w:themeFillTint="3F"/>
    </w:tcPr>
    <w:tblStylePr w:type="firstRow">
      <w:rPr>
        <w:b/>
        <w:bCs/>
        <w:color w:val="000000" w:themeColor="text1"/>
      </w:rPr>
      <w:tblPr/>
      <w:tcPr>
        <w:shd w:val="clear" w:color="auto" w:fill="F5E0E0"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C1C1" w:themeFill="accent1" w:themeFillTint="33"/>
      </w:tcPr>
    </w:tblStylePr>
    <w:tblStylePr w:type="band1Vert">
      <w:tblPr/>
      <w:tcPr>
        <w:shd w:val="clear" w:color="auto" w:fill="CC6565" w:themeFill="accent1" w:themeFillTint="7F"/>
      </w:tcPr>
    </w:tblStylePr>
    <w:tblStylePr w:type="band1Horz">
      <w:tblPr/>
      <w:tcPr>
        <w:tcBorders>
          <w:insideH w:val="single" w:sz="6" w:space="0" w:color="4B1919" w:themeColor="accent1"/>
          <w:insideV w:val="single" w:sz="6" w:space="0" w:color="4B1919" w:themeColor="accent1"/>
        </w:tcBorders>
        <w:shd w:val="clear" w:color="auto" w:fill="CC6565"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semiHidden/>
    <w:unhideWhenUsed/>
    <w:rsid w:val="00572222"/>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FD966" w:themeColor="accent2"/>
        <w:left w:val="single" w:sz="8" w:space="0" w:color="FFD966" w:themeColor="accent2"/>
        <w:bottom w:val="single" w:sz="8" w:space="0" w:color="FFD966" w:themeColor="accent2"/>
        <w:right w:val="single" w:sz="8" w:space="0" w:color="FFD966" w:themeColor="accent2"/>
        <w:insideH w:val="single" w:sz="8" w:space="0" w:color="FFD966" w:themeColor="accent2"/>
        <w:insideV w:val="single" w:sz="8" w:space="0" w:color="FFD966" w:themeColor="accent2"/>
      </w:tblBorders>
    </w:tblPr>
    <w:tcPr>
      <w:shd w:val="clear" w:color="auto" w:fill="FFF5D9" w:themeFill="accent2" w:themeFillTint="3F"/>
    </w:tcPr>
    <w:tblStylePr w:type="firstRow">
      <w:rPr>
        <w:b/>
        <w:bCs/>
        <w:color w:val="000000" w:themeColor="text1"/>
      </w:rPr>
      <w:tblPr/>
      <w:tcPr>
        <w:shd w:val="clear" w:color="auto" w:fill="FFFBF0"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F7E0" w:themeFill="accent2" w:themeFillTint="33"/>
      </w:tcPr>
    </w:tblStylePr>
    <w:tblStylePr w:type="band1Vert">
      <w:tblPr/>
      <w:tcPr>
        <w:shd w:val="clear" w:color="auto" w:fill="FFEBB2" w:themeFill="accent2" w:themeFillTint="7F"/>
      </w:tcPr>
    </w:tblStylePr>
    <w:tblStylePr w:type="band1Horz">
      <w:tblPr/>
      <w:tcPr>
        <w:tcBorders>
          <w:insideH w:val="single" w:sz="6" w:space="0" w:color="FFD966" w:themeColor="accent2"/>
          <w:insideV w:val="single" w:sz="6" w:space="0" w:color="FFD966" w:themeColor="accent2"/>
        </w:tcBorders>
        <w:shd w:val="clear" w:color="auto" w:fill="FFEBB2"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semiHidden/>
    <w:unhideWhenUsed/>
    <w:rsid w:val="00572222"/>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5CDC1" w:themeColor="accent3"/>
        <w:left w:val="single" w:sz="8" w:space="0" w:color="85CDC1" w:themeColor="accent3"/>
        <w:bottom w:val="single" w:sz="8" w:space="0" w:color="85CDC1" w:themeColor="accent3"/>
        <w:right w:val="single" w:sz="8" w:space="0" w:color="85CDC1" w:themeColor="accent3"/>
        <w:insideH w:val="single" w:sz="8" w:space="0" w:color="85CDC1" w:themeColor="accent3"/>
        <w:insideV w:val="single" w:sz="8" w:space="0" w:color="85CDC1" w:themeColor="accent3"/>
      </w:tblBorders>
    </w:tblPr>
    <w:tcPr>
      <w:shd w:val="clear" w:color="auto" w:fill="E0F2EF" w:themeFill="accent3" w:themeFillTint="3F"/>
    </w:tcPr>
    <w:tblStylePr w:type="firstRow">
      <w:rPr>
        <w:b/>
        <w:bCs/>
        <w:color w:val="000000" w:themeColor="text1"/>
      </w:rPr>
      <w:tblPr/>
      <w:tcPr>
        <w:shd w:val="clear" w:color="auto" w:fill="F2FAF8"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6F5F2" w:themeFill="accent3" w:themeFillTint="33"/>
      </w:tcPr>
    </w:tblStylePr>
    <w:tblStylePr w:type="band1Vert">
      <w:tblPr/>
      <w:tcPr>
        <w:shd w:val="clear" w:color="auto" w:fill="C2E6E0" w:themeFill="accent3" w:themeFillTint="7F"/>
      </w:tcPr>
    </w:tblStylePr>
    <w:tblStylePr w:type="band1Horz">
      <w:tblPr/>
      <w:tcPr>
        <w:tcBorders>
          <w:insideH w:val="single" w:sz="6" w:space="0" w:color="85CDC1" w:themeColor="accent3"/>
          <w:insideV w:val="single" w:sz="6" w:space="0" w:color="85CDC1" w:themeColor="accent3"/>
        </w:tcBorders>
        <w:shd w:val="clear" w:color="auto" w:fill="C2E6E0"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semiHidden/>
    <w:unhideWhenUsed/>
    <w:rsid w:val="00572222"/>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3B3838" w:themeColor="accent4"/>
        <w:left w:val="single" w:sz="8" w:space="0" w:color="3B3838" w:themeColor="accent4"/>
        <w:bottom w:val="single" w:sz="8" w:space="0" w:color="3B3838" w:themeColor="accent4"/>
        <w:right w:val="single" w:sz="8" w:space="0" w:color="3B3838" w:themeColor="accent4"/>
        <w:insideH w:val="single" w:sz="8" w:space="0" w:color="3B3838" w:themeColor="accent4"/>
        <w:insideV w:val="single" w:sz="8" w:space="0" w:color="3B3838" w:themeColor="accent4"/>
      </w:tblBorders>
    </w:tblPr>
    <w:tcPr>
      <w:shd w:val="clear" w:color="auto" w:fill="CFCCCC" w:themeFill="accent4" w:themeFillTint="3F"/>
    </w:tcPr>
    <w:tblStylePr w:type="firstRow">
      <w:rPr>
        <w:b/>
        <w:bCs/>
        <w:color w:val="000000" w:themeColor="text1"/>
      </w:rPr>
      <w:tblPr/>
      <w:tcPr>
        <w:shd w:val="clear" w:color="auto" w:fill="ECEBEB"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8D6D6" w:themeFill="accent4" w:themeFillTint="33"/>
      </w:tcPr>
    </w:tblStylePr>
    <w:tblStylePr w:type="band1Vert">
      <w:tblPr/>
      <w:tcPr>
        <w:shd w:val="clear" w:color="auto" w:fill="9F9999" w:themeFill="accent4" w:themeFillTint="7F"/>
      </w:tcPr>
    </w:tblStylePr>
    <w:tblStylePr w:type="band1Horz">
      <w:tblPr/>
      <w:tcPr>
        <w:tcBorders>
          <w:insideH w:val="single" w:sz="6" w:space="0" w:color="3B3838" w:themeColor="accent4"/>
          <w:insideV w:val="single" w:sz="6" w:space="0" w:color="3B3838" w:themeColor="accent4"/>
        </w:tcBorders>
        <w:shd w:val="clear" w:color="auto" w:fill="9F9999"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semiHidden/>
    <w:unhideWhenUsed/>
    <w:rsid w:val="00572222"/>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FFFFF" w:themeColor="accent5"/>
        <w:left w:val="single" w:sz="8" w:space="0" w:color="FFFFFF" w:themeColor="accent5"/>
        <w:bottom w:val="single" w:sz="8" w:space="0" w:color="FFFFFF" w:themeColor="accent5"/>
        <w:right w:val="single" w:sz="8" w:space="0" w:color="FFFFFF" w:themeColor="accent5"/>
        <w:insideH w:val="single" w:sz="8" w:space="0" w:color="FFFFFF" w:themeColor="accent5"/>
        <w:insideV w:val="single" w:sz="8" w:space="0" w:color="FFFFFF" w:themeColor="accent5"/>
      </w:tblBorders>
    </w:tblPr>
    <w:tcPr>
      <w:shd w:val="clear" w:color="auto" w:fill="FFFFFF" w:themeFill="accent5" w:themeFillTint="3F"/>
    </w:tcPr>
    <w:tblStylePr w:type="firstRow">
      <w:rPr>
        <w:b/>
        <w:bCs/>
        <w:color w:val="000000" w:themeColor="text1"/>
      </w:rPr>
      <w:tblPr/>
      <w:tcPr>
        <w:shd w:val="clear" w:color="auto" w:fill="FFFFFF"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FFFF" w:themeFill="accent5" w:themeFillTint="33"/>
      </w:tcPr>
    </w:tblStylePr>
    <w:tblStylePr w:type="band1Vert">
      <w:tblPr/>
      <w:tcPr>
        <w:shd w:val="clear" w:color="auto" w:fill="FFFFFF" w:themeFill="accent5" w:themeFillTint="7F"/>
      </w:tcPr>
    </w:tblStylePr>
    <w:tblStylePr w:type="band1Horz">
      <w:tblPr/>
      <w:tcPr>
        <w:tcBorders>
          <w:insideH w:val="single" w:sz="6" w:space="0" w:color="FFFFFF" w:themeColor="accent5"/>
          <w:insideV w:val="single" w:sz="6" w:space="0" w:color="FFFFFF" w:themeColor="accent5"/>
        </w:tcBorders>
        <w:shd w:val="clear" w:color="auto" w:fill="FFFFFF"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semiHidden/>
    <w:unhideWhenUsed/>
    <w:rsid w:val="00572222"/>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FFFFF" w:themeColor="accent6"/>
        <w:left w:val="single" w:sz="8" w:space="0" w:color="FFFFFF" w:themeColor="accent6"/>
        <w:bottom w:val="single" w:sz="8" w:space="0" w:color="FFFFFF" w:themeColor="accent6"/>
        <w:right w:val="single" w:sz="8" w:space="0" w:color="FFFFFF" w:themeColor="accent6"/>
        <w:insideH w:val="single" w:sz="8" w:space="0" w:color="FFFFFF" w:themeColor="accent6"/>
        <w:insideV w:val="single" w:sz="8" w:space="0" w:color="FFFFFF" w:themeColor="accent6"/>
      </w:tblBorders>
    </w:tblPr>
    <w:tcPr>
      <w:shd w:val="clear" w:color="auto" w:fill="FFFFFF" w:themeFill="accent6" w:themeFillTint="3F"/>
    </w:tcPr>
    <w:tblStylePr w:type="firstRow">
      <w:rPr>
        <w:b/>
        <w:bCs/>
        <w:color w:val="000000" w:themeColor="text1"/>
      </w:rPr>
      <w:tblPr/>
      <w:tcPr>
        <w:shd w:val="clear" w:color="auto" w:fill="FFFFFF"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FFFF" w:themeFill="accent6" w:themeFillTint="33"/>
      </w:tcPr>
    </w:tblStylePr>
    <w:tblStylePr w:type="band1Vert">
      <w:tblPr/>
      <w:tcPr>
        <w:shd w:val="clear" w:color="auto" w:fill="FFFFFF" w:themeFill="accent6" w:themeFillTint="7F"/>
      </w:tcPr>
    </w:tblStylePr>
    <w:tblStylePr w:type="band1Horz">
      <w:tblPr/>
      <w:tcPr>
        <w:tcBorders>
          <w:insideH w:val="single" w:sz="6" w:space="0" w:color="FFFFFF" w:themeColor="accent6"/>
          <w:insideV w:val="single" w:sz="6" w:space="0" w:color="FFFFFF" w:themeColor="accent6"/>
        </w:tcBorders>
        <w:shd w:val="clear" w:color="auto" w:fill="FFFFFF"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semiHidden/>
    <w:unhideWhenUsed/>
    <w:rsid w:val="00572222"/>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semiHidden/>
    <w:unhideWhenUsed/>
    <w:rsid w:val="00572222"/>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5B3B3"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1919"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1919"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1919"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1919"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C6565"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C6565" w:themeFill="accent1" w:themeFillTint="7F"/>
      </w:tcPr>
    </w:tblStylePr>
  </w:style>
  <w:style w:type="table" w:styleId="MediumGrid3-Accent2">
    <w:name w:val="Medium Grid 3 Accent 2"/>
    <w:basedOn w:val="TableNormal"/>
    <w:uiPriority w:val="69"/>
    <w:semiHidden/>
    <w:unhideWhenUsed/>
    <w:rsid w:val="00572222"/>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F5D9"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FD966"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FD966"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FD966"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FD966"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EBB2"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EBB2" w:themeFill="accent2" w:themeFillTint="7F"/>
      </w:tcPr>
    </w:tblStylePr>
  </w:style>
  <w:style w:type="table" w:styleId="MediumGrid3-Accent3">
    <w:name w:val="Medium Grid 3 Accent 3"/>
    <w:basedOn w:val="TableNormal"/>
    <w:uiPriority w:val="69"/>
    <w:semiHidden/>
    <w:unhideWhenUsed/>
    <w:rsid w:val="00572222"/>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0F2EF"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5CDC1"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5CDC1"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5CDC1"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5CDC1"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2E6E0"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2E6E0" w:themeFill="accent3" w:themeFillTint="7F"/>
      </w:tcPr>
    </w:tblStylePr>
  </w:style>
  <w:style w:type="table" w:styleId="MediumGrid3-Accent4">
    <w:name w:val="Medium Grid 3 Accent 4"/>
    <w:basedOn w:val="TableNormal"/>
    <w:uiPriority w:val="69"/>
    <w:semiHidden/>
    <w:unhideWhenUsed/>
    <w:rsid w:val="00572222"/>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FCCCC"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3B3838"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3B3838"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3B3838"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3B3838"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9F9999"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9F9999" w:themeFill="accent4" w:themeFillTint="7F"/>
      </w:tcPr>
    </w:tblStylePr>
  </w:style>
  <w:style w:type="table" w:styleId="MediumGrid3-Accent5">
    <w:name w:val="Medium Grid 3 Accent 5"/>
    <w:basedOn w:val="TableNormal"/>
    <w:uiPriority w:val="69"/>
    <w:semiHidden/>
    <w:unhideWhenUsed/>
    <w:rsid w:val="00572222"/>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FFFF"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FFFFF"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FFFFF"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FFFFF"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FFFFF"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FFFF"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FFFF" w:themeFill="accent5" w:themeFillTint="7F"/>
      </w:tcPr>
    </w:tblStylePr>
  </w:style>
  <w:style w:type="table" w:styleId="MediumGrid3-Accent6">
    <w:name w:val="Medium Grid 3 Accent 6"/>
    <w:basedOn w:val="TableNormal"/>
    <w:uiPriority w:val="69"/>
    <w:semiHidden/>
    <w:unhideWhenUsed/>
    <w:rsid w:val="00572222"/>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FFFF"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FFFFF"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FFFFF"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FFFFF"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FFFFF"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FFFF"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FFFF" w:themeFill="accent6" w:themeFillTint="7F"/>
      </w:tcPr>
    </w:tblStylePr>
  </w:style>
  <w:style w:type="table" w:styleId="MediumList1">
    <w:name w:val="Medium List 1"/>
    <w:basedOn w:val="TableNormal"/>
    <w:uiPriority w:val="65"/>
    <w:semiHidden/>
    <w:unhideWhenUsed/>
    <w:rsid w:val="00572222"/>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000000"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semiHidden/>
    <w:unhideWhenUsed/>
    <w:rsid w:val="00572222"/>
    <w:pPr>
      <w:spacing w:after="0" w:line="240" w:lineRule="auto"/>
    </w:pPr>
    <w:rPr>
      <w:color w:val="000000" w:themeColor="text1"/>
    </w:rPr>
    <w:tblPr>
      <w:tblStyleRowBandSize w:val="1"/>
      <w:tblStyleColBandSize w:val="1"/>
      <w:tblBorders>
        <w:top w:val="single" w:sz="8" w:space="0" w:color="4B1919" w:themeColor="accent1"/>
        <w:bottom w:val="single" w:sz="8" w:space="0" w:color="4B1919" w:themeColor="accent1"/>
      </w:tblBorders>
    </w:tblPr>
    <w:tblStylePr w:type="firstRow">
      <w:rPr>
        <w:rFonts w:asciiTheme="majorHAnsi" w:eastAsiaTheme="majorEastAsia" w:hAnsiTheme="majorHAnsi" w:cstheme="majorBidi"/>
      </w:rPr>
      <w:tblPr/>
      <w:tcPr>
        <w:tcBorders>
          <w:top w:val="nil"/>
          <w:bottom w:val="single" w:sz="8" w:space="0" w:color="4B1919" w:themeColor="accent1"/>
        </w:tcBorders>
      </w:tcPr>
    </w:tblStylePr>
    <w:tblStylePr w:type="lastRow">
      <w:rPr>
        <w:b/>
        <w:bCs/>
        <w:color w:val="000000" w:themeColor="text2"/>
      </w:rPr>
      <w:tblPr/>
      <w:tcPr>
        <w:tcBorders>
          <w:top w:val="single" w:sz="8" w:space="0" w:color="4B1919" w:themeColor="accent1"/>
          <w:bottom w:val="single" w:sz="8" w:space="0" w:color="4B1919" w:themeColor="accent1"/>
        </w:tcBorders>
      </w:tcPr>
    </w:tblStylePr>
    <w:tblStylePr w:type="firstCol">
      <w:rPr>
        <w:b/>
        <w:bCs/>
      </w:rPr>
    </w:tblStylePr>
    <w:tblStylePr w:type="lastCol">
      <w:rPr>
        <w:b/>
        <w:bCs/>
      </w:rPr>
      <w:tblPr/>
      <w:tcPr>
        <w:tcBorders>
          <w:top w:val="single" w:sz="8" w:space="0" w:color="4B1919" w:themeColor="accent1"/>
          <w:bottom w:val="single" w:sz="8" w:space="0" w:color="4B1919" w:themeColor="accent1"/>
        </w:tcBorders>
      </w:tcPr>
    </w:tblStylePr>
    <w:tblStylePr w:type="band1Vert">
      <w:tblPr/>
      <w:tcPr>
        <w:shd w:val="clear" w:color="auto" w:fill="E5B3B3" w:themeFill="accent1" w:themeFillTint="3F"/>
      </w:tcPr>
    </w:tblStylePr>
    <w:tblStylePr w:type="band1Horz">
      <w:tblPr/>
      <w:tcPr>
        <w:shd w:val="clear" w:color="auto" w:fill="E5B3B3" w:themeFill="accent1" w:themeFillTint="3F"/>
      </w:tcPr>
    </w:tblStylePr>
  </w:style>
  <w:style w:type="table" w:styleId="MediumList1-Accent2">
    <w:name w:val="Medium List 1 Accent 2"/>
    <w:basedOn w:val="TableNormal"/>
    <w:uiPriority w:val="65"/>
    <w:semiHidden/>
    <w:unhideWhenUsed/>
    <w:rsid w:val="00572222"/>
    <w:pPr>
      <w:spacing w:after="0" w:line="240" w:lineRule="auto"/>
    </w:pPr>
    <w:rPr>
      <w:color w:val="000000" w:themeColor="text1"/>
    </w:rPr>
    <w:tblPr>
      <w:tblStyleRowBandSize w:val="1"/>
      <w:tblStyleColBandSize w:val="1"/>
      <w:tblBorders>
        <w:top w:val="single" w:sz="8" w:space="0" w:color="FFD966" w:themeColor="accent2"/>
        <w:bottom w:val="single" w:sz="8" w:space="0" w:color="FFD966" w:themeColor="accent2"/>
      </w:tblBorders>
    </w:tblPr>
    <w:tblStylePr w:type="firstRow">
      <w:rPr>
        <w:rFonts w:asciiTheme="majorHAnsi" w:eastAsiaTheme="majorEastAsia" w:hAnsiTheme="majorHAnsi" w:cstheme="majorBidi"/>
      </w:rPr>
      <w:tblPr/>
      <w:tcPr>
        <w:tcBorders>
          <w:top w:val="nil"/>
          <w:bottom w:val="single" w:sz="8" w:space="0" w:color="FFD966" w:themeColor="accent2"/>
        </w:tcBorders>
      </w:tcPr>
    </w:tblStylePr>
    <w:tblStylePr w:type="lastRow">
      <w:rPr>
        <w:b/>
        <w:bCs/>
        <w:color w:val="000000" w:themeColor="text2"/>
      </w:rPr>
      <w:tblPr/>
      <w:tcPr>
        <w:tcBorders>
          <w:top w:val="single" w:sz="8" w:space="0" w:color="FFD966" w:themeColor="accent2"/>
          <w:bottom w:val="single" w:sz="8" w:space="0" w:color="FFD966" w:themeColor="accent2"/>
        </w:tcBorders>
      </w:tcPr>
    </w:tblStylePr>
    <w:tblStylePr w:type="firstCol">
      <w:rPr>
        <w:b/>
        <w:bCs/>
      </w:rPr>
    </w:tblStylePr>
    <w:tblStylePr w:type="lastCol">
      <w:rPr>
        <w:b/>
        <w:bCs/>
      </w:rPr>
      <w:tblPr/>
      <w:tcPr>
        <w:tcBorders>
          <w:top w:val="single" w:sz="8" w:space="0" w:color="FFD966" w:themeColor="accent2"/>
          <w:bottom w:val="single" w:sz="8" w:space="0" w:color="FFD966" w:themeColor="accent2"/>
        </w:tcBorders>
      </w:tcPr>
    </w:tblStylePr>
    <w:tblStylePr w:type="band1Vert">
      <w:tblPr/>
      <w:tcPr>
        <w:shd w:val="clear" w:color="auto" w:fill="FFF5D9" w:themeFill="accent2" w:themeFillTint="3F"/>
      </w:tcPr>
    </w:tblStylePr>
    <w:tblStylePr w:type="band1Horz">
      <w:tblPr/>
      <w:tcPr>
        <w:shd w:val="clear" w:color="auto" w:fill="FFF5D9" w:themeFill="accent2" w:themeFillTint="3F"/>
      </w:tcPr>
    </w:tblStylePr>
  </w:style>
  <w:style w:type="table" w:styleId="MediumList1-Accent3">
    <w:name w:val="Medium List 1 Accent 3"/>
    <w:basedOn w:val="TableNormal"/>
    <w:uiPriority w:val="65"/>
    <w:semiHidden/>
    <w:unhideWhenUsed/>
    <w:rsid w:val="00572222"/>
    <w:pPr>
      <w:spacing w:after="0" w:line="240" w:lineRule="auto"/>
    </w:pPr>
    <w:rPr>
      <w:color w:val="000000" w:themeColor="text1"/>
    </w:rPr>
    <w:tblPr>
      <w:tblStyleRowBandSize w:val="1"/>
      <w:tblStyleColBandSize w:val="1"/>
      <w:tblBorders>
        <w:top w:val="single" w:sz="8" w:space="0" w:color="85CDC1" w:themeColor="accent3"/>
        <w:bottom w:val="single" w:sz="8" w:space="0" w:color="85CDC1" w:themeColor="accent3"/>
      </w:tblBorders>
    </w:tblPr>
    <w:tblStylePr w:type="firstRow">
      <w:rPr>
        <w:rFonts w:asciiTheme="majorHAnsi" w:eastAsiaTheme="majorEastAsia" w:hAnsiTheme="majorHAnsi" w:cstheme="majorBidi"/>
      </w:rPr>
      <w:tblPr/>
      <w:tcPr>
        <w:tcBorders>
          <w:top w:val="nil"/>
          <w:bottom w:val="single" w:sz="8" w:space="0" w:color="85CDC1" w:themeColor="accent3"/>
        </w:tcBorders>
      </w:tcPr>
    </w:tblStylePr>
    <w:tblStylePr w:type="lastRow">
      <w:rPr>
        <w:b/>
        <w:bCs/>
        <w:color w:val="000000" w:themeColor="text2"/>
      </w:rPr>
      <w:tblPr/>
      <w:tcPr>
        <w:tcBorders>
          <w:top w:val="single" w:sz="8" w:space="0" w:color="85CDC1" w:themeColor="accent3"/>
          <w:bottom w:val="single" w:sz="8" w:space="0" w:color="85CDC1" w:themeColor="accent3"/>
        </w:tcBorders>
      </w:tcPr>
    </w:tblStylePr>
    <w:tblStylePr w:type="firstCol">
      <w:rPr>
        <w:b/>
        <w:bCs/>
      </w:rPr>
    </w:tblStylePr>
    <w:tblStylePr w:type="lastCol">
      <w:rPr>
        <w:b/>
        <w:bCs/>
      </w:rPr>
      <w:tblPr/>
      <w:tcPr>
        <w:tcBorders>
          <w:top w:val="single" w:sz="8" w:space="0" w:color="85CDC1" w:themeColor="accent3"/>
          <w:bottom w:val="single" w:sz="8" w:space="0" w:color="85CDC1" w:themeColor="accent3"/>
        </w:tcBorders>
      </w:tcPr>
    </w:tblStylePr>
    <w:tblStylePr w:type="band1Vert">
      <w:tblPr/>
      <w:tcPr>
        <w:shd w:val="clear" w:color="auto" w:fill="E0F2EF" w:themeFill="accent3" w:themeFillTint="3F"/>
      </w:tcPr>
    </w:tblStylePr>
    <w:tblStylePr w:type="band1Horz">
      <w:tblPr/>
      <w:tcPr>
        <w:shd w:val="clear" w:color="auto" w:fill="E0F2EF" w:themeFill="accent3" w:themeFillTint="3F"/>
      </w:tcPr>
    </w:tblStylePr>
  </w:style>
  <w:style w:type="table" w:styleId="MediumList1-Accent4">
    <w:name w:val="Medium List 1 Accent 4"/>
    <w:basedOn w:val="TableNormal"/>
    <w:uiPriority w:val="65"/>
    <w:semiHidden/>
    <w:unhideWhenUsed/>
    <w:rsid w:val="00572222"/>
    <w:pPr>
      <w:spacing w:after="0" w:line="240" w:lineRule="auto"/>
    </w:pPr>
    <w:rPr>
      <w:color w:val="000000" w:themeColor="text1"/>
    </w:rPr>
    <w:tblPr>
      <w:tblStyleRowBandSize w:val="1"/>
      <w:tblStyleColBandSize w:val="1"/>
      <w:tblBorders>
        <w:top w:val="single" w:sz="8" w:space="0" w:color="3B3838" w:themeColor="accent4"/>
        <w:bottom w:val="single" w:sz="8" w:space="0" w:color="3B3838" w:themeColor="accent4"/>
      </w:tblBorders>
    </w:tblPr>
    <w:tblStylePr w:type="firstRow">
      <w:rPr>
        <w:rFonts w:asciiTheme="majorHAnsi" w:eastAsiaTheme="majorEastAsia" w:hAnsiTheme="majorHAnsi" w:cstheme="majorBidi"/>
      </w:rPr>
      <w:tblPr/>
      <w:tcPr>
        <w:tcBorders>
          <w:top w:val="nil"/>
          <w:bottom w:val="single" w:sz="8" w:space="0" w:color="3B3838" w:themeColor="accent4"/>
        </w:tcBorders>
      </w:tcPr>
    </w:tblStylePr>
    <w:tblStylePr w:type="lastRow">
      <w:rPr>
        <w:b/>
        <w:bCs/>
        <w:color w:val="000000" w:themeColor="text2"/>
      </w:rPr>
      <w:tblPr/>
      <w:tcPr>
        <w:tcBorders>
          <w:top w:val="single" w:sz="8" w:space="0" w:color="3B3838" w:themeColor="accent4"/>
          <w:bottom w:val="single" w:sz="8" w:space="0" w:color="3B3838" w:themeColor="accent4"/>
        </w:tcBorders>
      </w:tcPr>
    </w:tblStylePr>
    <w:tblStylePr w:type="firstCol">
      <w:rPr>
        <w:b/>
        <w:bCs/>
      </w:rPr>
    </w:tblStylePr>
    <w:tblStylePr w:type="lastCol">
      <w:rPr>
        <w:b/>
        <w:bCs/>
      </w:rPr>
      <w:tblPr/>
      <w:tcPr>
        <w:tcBorders>
          <w:top w:val="single" w:sz="8" w:space="0" w:color="3B3838" w:themeColor="accent4"/>
          <w:bottom w:val="single" w:sz="8" w:space="0" w:color="3B3838" w:themeColor="accent4"/>
        </w:tcBorders>
      </w:tcPr>
    </w:tblStylePr>
    <w:tblStylePr w:type="band1Vert">
      <w:tblPr/>
      <w:tcPr>
        <w:shd w:val="clear" w:color="auto" w:fill="CFCCCC" w:themeFill="accent4" w:themeFillTint="3F"/>
      </w:tcPr>
    </w:tblStylePr>
    <w:tblStylePr w:type="band1Horz">
      <w:tblPr/>
      <w:tcPr>
        <w:shd w:val="clear" w:color="auto" w:fill="CFCCCC" w:themeFill="accent4" w:themeFillTint="3F"/>
      </w:tcPr>
    </w:tblStylePr>
  </w:style>
  <w:style w:type="table" w:styleId="MediumList1-Accent5">
    <w:name w:val="Medium List 1 Accent 5"/>
    <w:basedOn w:val="TableNormal"/>
    <w:uiPriority w:val="65"/>
    <w:semiHidden/>
    <w:unhideWhenUsed/>
    <w:rsid w:val="00572222"/>
    <w:pPr>
      <w:spacing w:after="0" w:line="240" w:lineRule="auto"/>
    </w:pPr>
    <w:rPr>
      <w:color w:val="000000" w:themeColor="text1"/>
    </w:rPr>
    <w:tblPr>
      <w:tblStyleRowBandSize w:val="1"/>
      <w:tblStyleColBandSize w:val="1"/>
      <w:tblBorders>
        <w:top w:val="single" w:sz="8" w:space="0" w:color="FFFFFF" w:themeColor="accent5"/>
        <w:bottom w:val="single" w:sz="8" w:space="0" w:color="FFFFFF" w:themeColor="accent5"/>
      </w:tblBorders>
    </w:tblPr>
    <w:tblStylePr w:type="firstRow">
      <w:rPr>
        <w:rFonts w:asciiTheme="majorHAnsi" w:eastAsiaTheme="majorEastAsia" w:hAnsiTheme="majorHAnsi" w:cstheme="majorBidi"/>
      </w:rPr>
      <w:tblPr/>
      <w:tcPr>
        <w:tcBorders>
          <w:top w:val="nil"/>
          <w:bottom w:val="single" w:sz="8" w:space="0" w:color="FFFFFF" w:themeColor="accent5"/>
        </w:tcBorders>
      </w:tcPr>
    </w:tblStylePr>
    <w:tblStylePr w:type="lastRow">
      <w:rPr>
        <w:b/>
        <w:bCs/>
        <w:color w:val="000000" w:themeColor="text2"/>
      </w:rPr>
      <w:tblPr/>
      <w:tcPr>
        <w:tcBorders>
          <w:top w:val="single" w:sz="8" w:space="0" w:color="FFFFFF" w:themeColor="accent5"/>
          <w:bottom w:val="single" w:sz="8" w:space="0" w:color="FFFFFF" w:themeColor="accent5"/>
        </w:tcBorders>
      </w:tcPr>
    </w:tblStylePr>
    <w:tblStylePr w:type="firstCol">
      <w:rPr>
        <w:b/>
        <w:bCs/>
      </w:rPr>
    </w:tblStylePr>
    <w:tblStylePr w:type="lastCol">
      <w:rPr>
        <w:b/>
        <w:bCs/>
      </w:rPr>
      <w:tblPr/>
      <w:tcPr>
        <w:tcBorders>
          <w:top w:val="single" w:sz="8" w:space="0" w:color="FFFFFF" w:themeColor="accent5"/>
          <w:bottom w:val="single" w:sz="8" w:space="0" w:color="FFFFFF" w:themeColor="accent5"/>
        </w:tcBorders>
      </w:tcPr>
    </w:tblStylePr>
    <w:tblStylePr w:type="band1Vert">
      <w:tblPr/>
      <w:tcPr>
        <w:shd w:val="clear" w:color="auto" w:fill="FFFFFF" w:themeFill="accent5" w:themeFillTint="3F"/>
      </w:tcPr>
    </w:tblStylePr>
    <w:tblStylePr w:type="band1Horz">
      <w:tblPr/>
      <w:tcPr>
        <w:shd w:val="clear" w:color="auto" w:fill="FFFFFF" w:themeFill="accent5" w:themeFillTint="3F"/>
      </w:tcPr>
    </w:tblStylePr>
  </w:style>
  <w:style w:type="table" w:styleId="MediumList1-Accent6">
    <w:name w:val="Medium List 1 Accent 6"/>
    <w:basedOn w:val="TableNormal"/>
    <w:uiPriority w:val="65"/>
    <w:semiHidden/>
    <w:unhideWhenUsed/>
    <w:rsid w:val="00572222"/>
    <w:pPr>
      <w:spacing w:after="0" w:line="240" w:lineRule="auto"/>
    </w:pPr>
    <w:rPr>
      <w:color w:val="000000" w:themeColor="text1"/>
    </w:rPr>
    <w:tblPr>
      <w:tblStyleRowBandSize w:val="1"/>
      <w:tblStyleColBandSize w:val="1"/>
      <w:tblBorders>
        <w:top w:val="single" w:sz="8" w:space="0" w:color="FFFFFF" w:themeColor="accent6"/>
        <w:bottom w:val="single" w:sz="8" w:space="0" w:color="FFFFFF" w:themeColor="accent6"/>
      </w:tblBorders>
    </w:tblPr>
    <w:tblStylePr w:type="firstRow">
      <w:rPr>
        <w:rFonts w:asciiTheme="majorHAnsi" w:eastAsiaTheme="majorEastAsia" w:hAnsiTheme="majorHAnsi" w:cstheme="majorBidi"/>
      </w:rPr>
      <w:tblPr/>
      <w:tcPr>
        <w:tcBorders>
          <w:top w:val="nil"/>
          <w:bottom w:val="single" w:sz="8" w:space="0" w:color="FFFFFF" w:themeColor="accent6"/>
        </w:tcBorders>
      </w:tcPr>
    </w:tblStylePr>
    <w:tblStylePr w:type="lastRow">
      <w:rPr>
        <w:b/>
        <w:bCs/>
        <w:color w:val="000000" w:themeColor="text2"/>
      </w:rPr>
      <w:tblPr/>
      <w:tcPr>
        <w:tcBorders>
          <w:top w:val="single" w:sz="8" w:space="0" w:color="FFFFFF" w:themeColor="accent6"/>
          <w:bottom w:val="single" w:sz="8" w:space="0" w:color="FFFFFF" w:themeColor="accent6"/>
        </w:tcBorders>
      </w:tcPr>
    </w:tblStylePr>
    <w:tblStylePr w:type="firstCol">
      <w:rPr>
        <w:b/>
        <w:bCs/>
      </w:rPr>
    </w:tblStylePr>
    <w:tblStylePr w:type="lastCol">
      <w:rPr>
        <w:b/>
        <w:bCs/>
      </w:rPr>
      <w:tblPr/>
      <w:tcPr>
        <w:tcBorders>
          <w:top w:val="single" w:sz="8" w:space="0" w:color="FFFFFF" w:themeColor="accent6"/>
          <w:bottom w:val="single" w:sz="8" w:space="0" w:color="FFFFFF" w:themeColor="accent6"/>
        </w:tcBorders>
      </w:tcPr>
    </w:tblStylePr>
    <w:tblStylePr w:type="band1Vert">
      <w:tblPr/>
      <w:tcPr>
        <w:shd w:val="clear" w:color="auto" w:fill="FFFFFF" w:themeFill="accent6" w:themeFillTint="3F"/>
      </w:tcPr>
    </w:tblStylePr>
    <w:tblStylePr w:type="band1Horz">
      <w:tblPr/>
      <w:tcPr>
        <w:shd w:val="clear" w:color="auto" w:fill="FFFFFF" w:themeFill="accent6" w:themeFillTint="3F"/>
      </w:tcPr>
    </w:tblStylePr>
  </w:style>
  <w:style w:type="table" w:styleId="MediumList2">
    <w:name w:val="Medium List 2"/>
    <w:basedOn w:val="TableNormal"/>
    <w:uiPriority w:val="66"/>
    <w:semiHidden/>
    <w:unhideWhenUsed/>
    <w:rsid w:val="00572222"/>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semiHidden/>
    <w:unhideWhenUsed/>
    <w:rsid w:val="00572222"/>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1919" w:themeColor="accent1"/>
        <w:left w:val="single" w:sz="8" w:space="0" w:color="4B1919" w:themeColor="accent1"/>
        <w:bottom w:val="single" w:sz="8" w:space="0" w:color="4B1919" w:themeColor="accent1"/>
        <w:right w:val="single" w:sz="8" w:space="0" w:color="4B1919" w:themeColor="accent1"/>
      </w:tblBorders>
    </w:tblPr>
    <w:tblStylePr w:type="firstRow">
      <w:rPr>
        <w:sz w:val="24"/>
        <w:szCs w:val="24"/>
      </w:rPr>
      <w:tblPr/>
      <w:tcPr>
        <w:tcBorders>
          <w:top w:val="nil"/>
          <w:left w:val="nil"/>
          <w:bottom w:val="single" w:sz="24" w:space="0" w:color="4B1919" w:themeColor="accen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1919" w:themeColor="accent1"/>
          <w:insideH w:val="nil"/>
          <w:insideV w:val="nil"/>
        </w:tcBorders>
        <w:shd w:val="clear" w:color="auto" w:fill="FFFFFF" w:themeFill="background1"/>
      </w:tcPr>
    </w:tblStylePr>
    <w:tblStylePr w:type="lastCol">
      <w:tblPr/>
      <w:tcPr>
        <w:tcBorders>
          <w:top w:val="nil"/>
          <w:left w:val="single" w:sz="8" w:space="0" w:color="4B1919"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5B3B3" w:themeFill="accent1" w:themeFillTint="3F"/>
      </w:tcPr>
    </w:tblStylePr>
    <w:tblStylePr w:type="band1Horz">
      <w:tblPr/>
      <w:tcPr>
        <w:tcBorders>
          <w:top w:val="nil"/>
          <w:bottom w:val="nil"/>
          <w:insideH w:val="nil"/>
          <w:insideV w:val="nil"/>
        </w:tcBorders>
        <w:shd w:val="clear" w:color="auto" w:fill="E5B3B3"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semiHidden/>
    <w:unhideWhenUsed/>
    <w:rsid w:val="00572222"/>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FD966" w:themeColor="accent2"/>
        <w:left w:val="single" w:sz="8" w:space="0" w:color="FFD966" w:themeColor="accent2"/>
        <w:bottom w:val="single" w:sz="8" w:space="0" w:color="FFD966" w:themeColor="accent2"/>
        <w:right w:val="single" w:sz="8" w:space="0" w:color="FFD966" w:themeColor="accent2"/>
      </w:tblBorders>
    </w:tblPr>
    <w:tblStylePr w:type="firstRow">
      <w:rPr>
        <w:sz w:val="24"/>
        <w:szCs w:val="24"/>
      </w:rPr>
      <w:tblPr/>
      <w:tcPr>
        <w:tcBorders>
          <w:top w:val="nil"/>
          <w:left w:val="nil"/>
          <w:bottom w:val="single" w:sz="24" w:space="0" w:color="FFD966" w:themeColor="accent2"/>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FD966" w:themeColor="accent2"/>
          <w:insideH w:val="nil"/>
          <w:insideV w:val="nil"/>
        </w:tcBorders>
        <w:shd w:val="clear" w:color="auto" w:fill="FFFFFF" w:themeFill="background1"/>
      </w:tcPr>
    </w:tblStylePr>
    <w:tblStylePr w:type="lastCol">
      <w:tblPr/>
      <w:tcPr>
        <w:tcBorders>
          <w:top w:val="nil"/>
          <w:left w:val="single" w:sz="8" w:space="0" w:color="FFD966"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F5D9" w:themeFill="accent2" w:themeFillTint="3F"/>
      </w:tcPr>
    </w:tblStylePr>
    <w:tblStylePr w:type="band1Horz">
      <w:tblPr/>
      <w:tcPr>
        <w:tcBorders>
          <w:top w:val="nil"/>
          <w:bottom w:val="nil"/>
          <w:insideH w:val="nil"/>
          <w:insideV w:val="nil"/>
        </w:tcBorders>
        <w:shd w:val="clear" w:color="auto" w:fill="FFF5D9"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semiHidden/>
    <w:unhideWhenUsed/>
    <w:rsid w:val="00572222"/>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5CDC1" w:themeColor="accent3"/>
        <w:left w:val="single" w:sz="8" w:space="0" w:color="85CDC1" w:themeColor="accent3"/>
        <w:bottom w:val="single" w:sz="8" w:space="0" w:color="85CDC1" w:themeColor="accent3"/>
        <w:right w:val="single" w:sz="8" w:space="0" w:color="85CDC1" w:themeColor="accent3"/>
      </w:tblBorders>
    </w:tblPr>
    <w:tblStylePr w:type="firstRow">
      <w:rPr>
        <w:sz w:val="24"/>
        <w:szCs w:val="24"/>
      </w:rPr>
      <w:tblPr/>
      <w:tcPr>
        <w:tcBorders>
          <w:top w:val="nil"/>
          <w:left w:val="nil"/>
          <w:bottom w:val="single" w:sz="24" w:space="0" w:color="85CDC1" w:themeColor="accent3"/>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5CDC1" w:themeColor="accent3"/>
          <w:insideH w:val="nil"/>
          <w:insideV w:val="nil"/>
        </w:tcBorders>
        <w:shd w:val="clear" w:color="auto" w:fill="FFFFFF" w:themeFill="background1"/>
      </w:tcPr>
    </w:tblStylePr>
    <w:tblStylePr w:type="lastCol">
      <w:tblPr/>
      <w:tcPr>
        <w:tcBorders>
          <w:top w:val="nil"/>
          <w:left w:val="single" w:sz="8" w:space="0" w:color="85CDC1"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0F2EF" w:themeFill="accent3" w:themeFillTint="3F"/>
      </w:tcPr>
    </w:tblStylePr>
    <w:tblStylePr w:type="band1Horz">
      <w:tblPr/>
      <w:tcPr>
        <w:tcBorders>
          <w:top w:val="nil"/>
          <w:bottom w:val="nil"/>
          <w:insideH w:val="nil"/>
          <w:insideV w:val="nil"/>
        </w:tcBorders>
        <w:shd w:val="clear" w:color="auto" w:fill="E0F2EF"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semiHidden/>
    <w:unhideWhenUsed/>
    <w:rsid w:val="00572222"/>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3B3838" w:themeColor="accent4"/>
        <w:left w:val="single" w:sz="8" w:space="0" w:color="3B3838" w:themeColor="accent4"/>
        <w:bottom w:val="single" w:sz="8" w:space="0" w:color="3B3838" w:themeColor="accent4"/>
        <w:right w:val="single" w:sz="8" w:space="0" w:color="3B3838" w:themeColor="accent4"/>
      </w:tblBorders>
    </w:tblPr>
    <w:tblStylePr w:type="firstRow">
      <w:rPr>
        <w:sz w:val="24"/>
        <w:szCs w:val="24"/>
      </w:rPr>
      <w:tblPr/>
      <w:tcPr>
        <w:tcBorders>
          <w:top w:val="nil"/>
          <w:left w:val="nil"/>
          <w:bottom w:val="single" w:sz="24" w:space="0" w:color="3B3838" w:themeColor="accent4"/>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3B3838" w:themeColor="accent4"/>
          <w:insideH w:val="nil"/>
          <w:insideV w:val="nil"/>
        </w:tcBorders>
        <w:shd w:val="clear" w:color="auto" w:fill="FFFFFF" w:themeFill="background1"/>
      </w:tcPr>
    </w:tblStylePr>
    <w:tblStylePr w:type="lastCol">
      <w:tblPr/>
      <w:tcPr>
        <w:tcBorders>
          <w:top w:val="nil"/>
          <w:left w:val="single" w:sz="8" w:space="0" w:color="3B3838"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FCCCC" w:themeFill="accent4" w:themeFillTint="3F"/>
      </w:tcPr>
    </w:tblStylePr>
    <w:tblStylePr w:type="band1Horz">
      <w:tblPr/>
      <w:tcPr>
        <w:tcBorders>
          <w:top w:val="nil"/>
          <w:bottom w:val="nil"/>
          <w:insideH w:val="nil"/>
          <w:insideV w:val="nil"/>
        </w:tcBorders>
        <w:shd w:val="clear" w:color="auto" w:fill="CFCCCC"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semiHidden/>
    <w:unhideWhenUsed/>
    <w:rsid w:val="00572222"/>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FFFFF" w:themeColor="accent5"/>
        <w:left w:val="single" w:sz="8" w:space="0" w:color="FFFFFF" w:themeColor="accent5"/>
        <w:bottom w:val="single" w:sz="8" w:space="0" w:color="FFFFFF" w:themeColor="accent5"/>
        <w:right w:val="single" w:sz="8" w:space="0" w:color="FFFFFF" w:themeColor="accent5"/>
      </w:tblBorders>
    </w:tblPr>
    <w:tblStylePr w:type="firstRow">
      <w:rPr>
        <w:sz w:val="24"/>
        <w:szCs w:val="24"/>
      </w:rPr>
      <w:tblPr/>
      <w:tcPr>
        <w:tcBorders>
          <w:top w:val="nil"/>
          <w:left w:val="nil"/>
          <w:bottom w:val="single" w:sz="24" w:space="0" w:color="FFFFFF" w:themeColor="accent5"/>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FFFFF" w:themeColor="accent5"/>
          <w:insideH w:val="nil"/>
          <w:insideV w:val="nil"/>
        </w:tcBorders>
        <w:shd w:val="clear" w:color="auto" w:fill="FFFFFF" w:themeFill="background1"/>
      </w:tcPr>
    </w:tblStylePr>
    <w:tblStylePr w:type="lastCol">
      <w:tblPr/>
      <w:tcPr>
        <w:tcBorders>
          <w:top w:val="nil"/>
          <w:left w:val="single" w:sz="8" w:space="0" w:color="FFFFFF"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FFFF" w:themeFill="accent5" w:themeFillTint="3F"/>
      </w:tcPr>
    </w:tblStylePr>
    <w:tblStylePr w:type="band1Horz">
      <w:tblPr/>
      <w:tcPr>
        <w:tcBorders>
          <w:top w:val="nil"/>
          <w:bottom w:val="nil"/>
          <w:insideH w:val="nil"/>
          <w:insideV w:val="nil"/>
        </w:tcBorders>
        <w:shd w:val="clear" w:color="auto" w:fill="FFFFFF"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semiHidden/>
    <w:unhideWhenUsed/>
    <w:rsid w:val="00572222"/>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FFFFF" w:themeColor="accent6"/>
        <w:left w:val="single" w:sz="8" w:space="0" w:color="FFFFFF" w:themeColor="accent6"/>
        <w:bottom w:val="single" w:sz="8" w:space="0" w:color="FFFFFF" w:themeColor="accent6"/>
        <w:right w:val="single" w:sz="8" w:space="0" w:color="FFFFFF" w:themeColor="accent6"/>
      </w:tblBorders>
    </w:tblPr>
    <w:tblStylePr w:type="firstRow">
      <w:rPr>
        <w:sz w:val="24"/>
        <w:szCs w:val="24"/>
      </w:rPr>
      <w:tblPr/>
      <w:tcPr>
        <w:tcBorders>
          <w:top w:val="nil"/>
          <w:left w:val="nil"/>
          <w:bottom w:val="single" w:sz="24" w:space="0" w:color="FFFFFF" w:themeColor="accent6"/>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FFFFF" w:themeColor="accent6"/>
          <w:insideH w:val="nil"/>
          <w:insideV w:val="nil"/>
        </w:tcBorders>
        <w:shd w:val="clear" w:color="auto" w:fill="FFFFFF" w:themeFill="background1"/>
      </w:tcPr>
    </w:tblStylePr>
    <w:tblStylePr w:type="lastCol">
      <w:tblPr/>
      <w:tcPr>
        <w:tcBorders>
          <w:top w:val="nil"/>
          <w:left w:val="single" w:sz="8" w:space="0" w:color="FFFFFF"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FFFF" w:themeFill="accent6" w:themeFillTint="3F"/>
      </w:tcPr>
    </w:tblStylePr>
    <w:tblStylePr w:type="band1Horz">
      <w:tblPr/>
      <w:tcPr>
        <w:tcBorders>
          <w:top w:val="nil"/>
          <w:bottom w:val="nil"/>
          <w:insideH w:val="nil"/>
          <w:insideV w:val="nil"/>
        </w:tcBorders>
        <w:shd w:val="clear" w:color="auto" w:fill="FFFFFF"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1">
    <w:name w:val="Medium Shading 1"/>
    <w:basedOn w:val="TableNormal"/>
    <w:uiPriority w:val="63"/>
    <w:semiHidden/>
    <w:unhideWhenUsed/>
    <w:rsid w:val="00572222"/>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semiHidden/>
    <w:unhideWhenUsed/>
    <w:rsid w:val="00572222"/>
    <w:pPr>
      <w:spacing w:after="0" w:line="240" w:lineRule="auto"/>
    </w:pPr>
    <w:tblPr>
      <w:tblStyleRowBandSize w:val="1"/>
      <w:tblStyleColBandSize w:val="1"/>
      <w:tblBorders>
        <w:top w:val="single" w:sz="8" w:space="0" w:color="983232" w:themeColor="accent1" w:themeTint="BF"/>
        <w:left w:val="single" w:sz="8" w:space="0" w:color="983232" w:themeColor="accent1" w:themeTint="BF"/>
        <w:bottom w:val="single" w:sz="8" w:space="0" w:color="983232" w:themeColor="accent1" w:themeTint="BF"/>
        <w:right w:val="single" w:sz="8" w:space="0" w:color="983232" w:themeColor="accent1" w:themeTint="BF"/>
        <w:insideH w:val="single" w:sz="8" w:space="0" w:color="983232" w:themeColor="accent1" w:themeTint="BF"/>
      </w:tblBorders>
    </w:tblPr>
    <w:tblStylePr w:type="firstRow">
      <w:pPr>
        <w:spacing w:before="0" w:after="0" w:line="240" w:lineRule="auto"/>
      </w:pPr>
      <w:rPr>
        <w:b/>
        <w:bCs/>
        <w:color w:val="FFFFFF" w:themeColor="background1"/>
      </w:rPr>
      <w:tblPr/>
      <w:tcPr>
        <w:tcBorders>
          <w:top w:val="single" w:sz="8" w:space="0" w:color="983232" w:themeColor="accent1" w:themeTint="BF"/>
          <w:left w:val="single" w:sz="8" w:space="0" w:color="983232" w:themeColor="accent1" w:themeTint="BF"/>
          <w:bottom w:val="single" w:sz="8" w:space="0" w:color="983232" w:themeColor="accent1" w:themeTint="BF"/>
          <w:right w:val="single" w:sz="8" w:space="0" w:color="983232" w:themeColor="accent1" w:themeTint="BF"/>
          <w:insideH w:val="nil"/>
          <w:insideV w:val="nil"/>
        </w:tcBorders>
        <w:shd w:val="clear" w:color="auto" w:fill="4B1919" w:themeFill="accent1"/>
      </w:tcPr>
    </w:tblStylePr>
    <w:tblStylePr w:type="lastRow">
      <w:pPr>
        <w:spacing w:before="0" w:after="0" w:line="240" w:lineRule="auto"/>
      </w:pPr>
      <w:rPr>
        <w:b/>
        <w:bCs/>
      </w:rPr>
      <w:tblPr/>
      <w:tcPr>
        <w:tcBorders>
          <w:top w:val="double" w:sz="6" w:space="0" w:color="983232" w:themeColor="accent1" w:themeTint="BF"/>
          <w:left w:val="single" w:sz="8" w:space="0" w:color="983232" w:themeColor="accent1" w:themeTint="BF"/>
          <w:bottom w:val="single" w:sz="8" w:space="0" w:color="983232" w:themeColor="accent1" w:themeTint="BF"/>
          <w:right w:val="single" w:sz="8" w:space="0" w:color="983232" w:themeColor="accent1" w:themeTint="BF"/>
          <w:insideH w:val="nil"/>
          <w:insideV w:val="nil"/>
        </w:tcBorders>
      </w:tcPr>
    </w:tblStylePr>
    <w:tblStylePr w:type="firstCol">
      <w:rPr>
        <w:b/>
        <w:bCs/>
      </w:rPr>
    </w:tblStylePr>
    <w:tblStylePr w:type="lastCol">
      <w:rPr>
        <w:b/>
        <w:bCs/>
      </w:rPr>
    </w:tblStylePr>
    <w:tblStylePr w:type="band1Vert">
      <w:tblPr/>
      <w:tcPr>
        <w:shd w:val="clear" w:color="auto" w:fill="E5B3B3" w:themeFill="accent1" w:themeFillTint="3F"/>
      </w:tcPr>
    </w:tblStylePr>
    <w:tblStylePr w:type="band1Horz">
      <w:tblPr/>
      <w:tcPr>
        <w:tcBorders>
          <w:insideH w:val="nil"/>
          <w:insideV w:val="nil"/>
        </w:tcBorders>
        <w:shd w:val="clear" w:color="auto" w:fill="E5B3B3"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semiHidden/>
    <w:unhideWhenUsed/>
    <w:rsid w:val="00572222"/>
    <w:pPr>
      <w:spacing w:after="0" w:line="240" w:lineRule="auto"/>
    </w:pPr>
    <w:tblPr>
      <w:tblStyleRowBandSize w:val="1"/>
      <w:tblStyleColBandSize w:val="1"/>
      <w:tblBorders>
        <w:top w:val="single" w:sz="8" w:space="0" w:color="FFE28C" w:themeColor="accent2" w:themeTint="BF"/>
        <w:left w:val="single" w:sz="8" w:space="0" w:color="FFE28C" w:themeColor="accent2" w:themeTint="BF"/>
        <w:bottom w:val="single" w:sz="8" w:space="0" w:color="FFE28C" w:themeColor="accent2" w:themeTint="BF"/>
        <w:right w:val="single" w:sz="8" w:space="0" w:color="FFE28C" w:themeColor="accent2" w:themeTint="BF"/>
        <w:insideH w:val="single" w:sz="8" w:space="0" w:color="FFE28C" w:themeColor="accent2" w:themeTint="BF"/>
      </w:tblBorders>
    </w:tblPr>
    <w:tblStylePr w:type="firstRow">
      <w:pPr>
        <w:spacing w:before="0" w:after="0" w:line="240" w:lineRule="auto"/>
      </w:pPr>
      <w:rPr>
        <w:b/>
        <w:bCs/>
        <w:color w:val="FFFFFF" w:themeColor="background1"/>
      </w:rPr>
      <w:tblPr/>
      <w:tcPr>
        <w:tcBorders>
          <w:top w:val="single" w:sz="8" w:space="0" w:color="FFE28C" w:themeColor="accent2" w:themeTint="BF"/>
          <w:left w:val="single" w:sz="8" w:space="0" w:color="FFE28C" w:themeColor="accent2" w:themeTint="BF"/>
          <w:bottom w:val="single" w:sz="8" w:space="0" w:color="FFE28C" w:themeColor="accent2" w:themeTint="BF"/>
          <w:right w:val="single" w:sz="8" w:space="0" w:color="FFE28C" w:themeColor="accent2" w:themeTint="BF"/>
          <w:insideH w:val="nil"/>
          <w:insideV w:val="nil"/>
        </w:tcBorders>
        <w:shd w:val="clear" w:color="auto" w:fill="FFD966" w:themeFill="accent2"/>
      </w:tcPr>
    </w:tblStylePr>
    <w:tblStylePr w:type="lastRow">
      <w:pPr>
        <w:spacing w:before="0" w:after="0" w:line="240" w:lineRule="auto"/>
      </w:pPr>
      <w:rPr>
        <w:b/>
        <w:bCs/>
      </w:rPr>
      <w:tblPr/>
      <w:tcPr>
        <w:tcBorders>
          <w:top w:val="double" w:sz="6" w:space="0" w:color="FFE28C" w:themeColor="accent2" w:themeTint="BF"/>
          <w:left w:val="single" w:sz="8" w:space="0" w:color="FFE28C" w:themeColor="accent2" w:themeTint="BF"/>
          <w:bottom w:val="single" w:sz="8" w:space="0" w:color="FFE28C" w:themeColor="accent2" w:themeTint="BF"/>
          <w:right w:val="single" w:sz="8" w:space="0" w:color="FFE28C" w:themeColor="accent2" w:themeTint="BF"/>
          <w:insideH w:val="nil"/>
          <w:insideV w:val="nil"/>
        </w:tcBorders>
      </w:tcPr>
    </w:tblStylePr>
    <w:tblStylePr w:type="firstCol">
      <w:rPr>
        <w:b/>
        <w:bCs/>
      </w:rPr>
    </w:tblStylePr>
    <w:tblStylePr w:type="lastCol">
      <w:rPr>
        <w:b/>
        <w:bCs/>
      </w:rPr>
    </w:tblStylePr>
    <w:tblStylePr w:type="band1Vert">
      <w:tblPr/>
      <w:tcPr>
        <w:shd w:val="clear" w:color="auto" w:fill="FFF5D9" w:themeFill="accent2" w:themeFillTint="3F"/>
      </w:tcPr>
    </w:tblStylePr>
    <w:tblStylePr w:type="band1Horz">
      <w:tblPr/>
      <w:tcPr>
        <w:tcBorders>
          <w:insideH w:val="nil"/>
          <w:insideV w:val="nil"/>
        </w:tcBorders>
        <w:shd w:val="clear" w:color="auto" w:fill="FFF5D9"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semiHidden/>
    <w:unhideWhenUsed/>
    <w:rsid w:val="00572222"/>
    <w:pPr>
      <w:spacing w:after="0" w:line="240" w:lineRule="auto"/>
    </w:pPr>
    <w:tblPr>
      <w:tblStyleRowBandSize w:val="1"/>
      <w:tblStyleColBandSize w:val="1"/>
      <w:tblBorders>
        <w:top w:val="single" w:sz="8" w:space="0" w:color="A3D9D0" w:themeColor="accent3" w:themeTint="BF"/>
        <w:left w:val="single" w:sz="8" w:space="0" w:color="A3D9D0" w:themeColor="accent3" w:themeTint="BF"/>
        <w:bottom w:val="single" w:sz="8" w:space="0" w:color="A3D9D0" w:themeColor="accent3" w:themeTint="BF"/>
        <w:right w:val="single" w:sz="8" w:space="0" w:color="A3D9D0" w:themeColor="accent3" w:themeTint="BF"/>
        <w:insideH w:val="single" w:sz="8" w:space="0" w:color="A3D9D0" w:themeColor="accent3" w:themeTint="BF"/>
      </w:tblBorders>
    </w:tblPr>
    <w:tblStylePr w:type="firstRow">
      <w:pPr>
        <w:spacing w:before="0" w:after="0" w:line="240" w:lineRule="auto"/>
      </w:pPr>
      <w:rPr>
        <w:b/>
        <w:bCs/>
        <w:color w:val="FFFFFF" w:themeColor="background1"/>
      </w:rPr>
      <w:tblPr/>
      <w:tcPr>
        <w:tcBorders>
          <w:top w:val="single" w:sz="8" w:space="0" w:color="A3D9D0" w:themeColor="accent3" w:themeTint="BF"/>
          <w:left w:val="single" w:sz="8" w:space="0" w:color="A3D9D0" w:themeColor="accent3" w:themeTint="BF"/>
          <w:bottom w:val="single" w:sz="8" w:space="0" w:color="A3D9D0" w:themeColor="accent3" w:themeTint="BF"/>
          <w:right w:val="single" w:sz="8" w:space="0" w:color="A3D9D0" w:themeColor="accent3" w:themeTint="BF"/>
          <w:insideH w:val="nil"/>
          <w:insideV w:val="nil"/>
        </w:tcBorders>
        <w:shd w:val="clear" w:color="auto" w:fill="85CDC1" w:themeFill="accent3"/>
      </w:tcPr>
    </w:tblStylePr>
    <w:tblStylePr w:type="lastRow">
      <w:pPr>
        <w:spacing w:before="0" w:after="0" w:line="240" w:lineRule="auto"/>
      </w:pPr>
      <w:rPr>
        <w:b/>
        <w:bCs/>
      </w:rPr>
      <w:tblPr/>
      <w:tcPr>
        <w:tcBorders>
          <w:top w:val="double" w:sz="6" w:space="0" w:color="A3D9D0" w:themeColor="accent3" w:themeTint="BF"/>
          <w:left w:val="single" w:sz="8" w:space="0" w:color="A3D9D0" w:themeColor="accent3" w:themeTint="BF"/>
          <w:bottom w:val="single" w:sz="8" w:space="0" w:color="A3D9D0" w:themeColor="accent3" w:themeTint="BF"/>
          <w:right w:val="single" w:sz="8" w:space="0" w:color="A3D9D0" w:themeColor="accent3" w:themeTint="BF"/>
          <w:insideH w:val="nil"/>
          <w:insideV w:val="nil"/>
        </w:tcBorders>
      </w:tcPr>
    </w:tblStylePr>
    <w:tblStylePr w:type="firstCol">
      <w:rPr>
        <w:b/>
        <w:bCs/>
      </w:rPr>
    </w:tblStylePr>
    <w:tblStylePr w:type="lastCol">
      <w:rPr>
        <w:b/>
        <w:bCs/>
      </w:rPr>
    </w:tblStylePr>
    <w:tblStylePr w:type="band1Vert">
      <w:tblPr/>
      <w:tcPr>
        <w:shd w:val="clear" w:color="auto" w:fill="E0F2EF" w:themeFill="accent3" w:themeFillTint="3F"/>
      </w:tcPr>
    </w:tblStylePr>
    <w:tblStylePr w:type="band1Horz">
      <w:tblPr/>
      <w:tcPr>
        <w:tcBorders>
          <w:insideH w:val="nil"/>
          <w:insideV w:val="nil"/>
        </w:tcBorders>
        <w:shd w:val="clear" w:color="auto" w:fill="E0F2EF"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semiHidden/>
    <w:unhideWhenUsed/>
    <w:rsid w:val="00572222"/>
    <w:pPr>
      <w:spacing w:after="0" w:line="240" w:lineRule="auto"/>
    </w:pPr>
    <w:tblPr>
      <w:tblStyleRowBandSize w:val="1"/>
      <w:tblStyleColBandSize w:val="1"/>
      <w:tblBorders>
        <w:top w:val="single" w:sz="8" w:space="0" w:color="6D6868" w:themeColor="accent4" w:themeTint="BF"/>
        <w:left w:val="single" w:sz="8" w:space="0" w:color="6D6868" w:themeColor="accent4" w:themeTint="BF"/>
        <w:bottom w:val="single" w:sz="8" w:space="0" w:color="6D6868" w:themeColor="accent4" w:themeTint="BF"/>
        <w:right w:val="single" w:sz="8" w:space="0" w:color="6D6868" w:themeColor="accent4" w:themeTint="BF"/>
        <w:insideH w:val="single" w:sz="8" w:space="0" w:color="6D6868" w:themeColor="accent4" w:themeTint="BF"/>
      </w:tblBorders>
    </w:tblPr>
    <w:tblStylePr w:type="firstRow">
      <w:pPr>
        <w:spacing w:before="0" w:after="0" w:line="240" w:lineRule="auto"/>
      </w:pPr>
      <w:rPr>
        <w:b/>
        <w:bCs/>
        <w:color w:val="FFFFFF" w:themeColor="background1"/>
      </w:rPr>
      <w:tblPr/>
      <w:tcPr>
        <w:tcBorders>
          <w:top w:val="single" w:sz="8" w:space="0" w:color="6D6868" w:themeColor="accent4" w:themeTint="BF"/>
          <w:left w:val="single" w:sz="8" w:space="0" w:color="6D6868" w:themeColor="accent4" w:themeTint="BF"/>
          <w:bottom w:val="single" w:sz="8" w:space="0" w:color="6D6868" w:themeColor="accent4" w:themeTint="BF"/>
          <w:right w:val="single" w:sz="8" w:space="0" w:color="6D6868" w:themeColor="accent4" w:themeTint="BF"/>
          <w:insideH w:val="nil"/>
          <w:insideV w:val="nil"/>
        </w:tcBorders>
        <w:shd w:val="clear" w:color="auto" w:fill="3B3838" w:themeFill="accent4"/>
      </w:tcPr>
    </w:tblStylePr>
    <w:tblStylePr w:type="lastRow">
      <w:pPr>
        <w:spacing w:before="0" w:after="0" w:line="240" w:lineRule="auto"/>
      </w:pPr>
      <w:rPr>
        <w:b/>
        <w:bCs/>
      </w:rPr>
      <w:tblPr/>
      <w:tcPr>
        <w:tcBorders>
          <w:top w:val="double" w:sz="6" w:space="0" w:color="6D6868" w:themeColor="accent4" w:themeTint="BF"/>
          <w:left w:val="single" w:sz="8" w:space="0" w:color="6D6868" w:themeColor="accent4" w:themeTint="BF"/>
          <w:bottom w:val="single" w:sz="8" w:space="0" w:color="6D6868" w:themeColor="accent4" w:themeTint="BF"/>
          <w:right w:val="single" w:sz="8" w:space="0" w:color="6D6868" w:themeColor="accent4" w:themeTint="BF"/>
          <w:insideH w:val="nil"/>
          <w:insideV w:val="nil"/>
        </w:tcBorders>
      </w:tcPr>
    </w:tblStylePr>
    <w:tblStylePr w:type="firstCol">
      <w:rPr>
        <w:b/>
        <w:bCs/>
      </w:rPr>
    </w:tblStylePr>
    <w:tblStylePr w:type="lastCol">
      <w:rPr>
        <w:b/>
        <w:bCs/>
      </w:rPr>
    </w:tblStylePr>
    <w:tblStylePr w:type="band1Vert">
      <w:tblPr/>
      <w:tcPr>
        <w:shd w:val="clear" w:color="auto" w:fill="CFCCCC" w:themeFill="accent4" w:themeFillTint="3F"/>
      </w:tcPr>
    </w:tblStylePr>
    <w:tblStylePr w:type="band1Horz">
      <w:tblPr/>
      <w:tcPr>
        <w:tcBorders>
          <w:insideH w:val="nil"/>
          <w:insideV w:val="nil"/>
        </w:tcBorders>
        <w:shd w:val="clear" w:color="auto" w:fill="CFCCCC"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semiHidden/>
    <w:unhideWhenUsed/>
    <w:rsid w:val="00572222"/>
    <w:pPr>
      <w:spacing w:after="0" w:line="240" w:lineRule="auto"/>
    </w:pPr>
    <w:tblPr>
      <w:tblStyleRowBandSize w:val="1"/>
      <w:tblStyleColBandSize w:val="1"/>
      <w:tblBorders>
        <w:top w:val="single" w:sz="8" w:space="0" w:color="FFFFFF" w:themeColor="accent5" w:themeTint="BF"/>
        <w:left w:val="single" w:sz="8" w:space="0" w:color="FFFFFF" w:themeColor="accent5" w:themeTint="BF"/>
        <w:bottom w:val="single" w:sz="8" w:space="0" w:color="FFFFFF" w:themeColor="accent5" w:themeTint="BF"/>
        <w:right w:val="single" w:sz="8" w:space="0" w:color="FFFFFF" w:themeColor="accent5" w:themeTint="BF"/>
        <w:insideH w:val="single" w:sz="8" w:space="0" w:color="FFFFFF" w:themeColor="accent5" w:themeTint="BF"/>
      </w:tblBorders>
    </w:tblPr>
    <w:tblStylePr w:type="firstRow">
      <w:pPr>
        <w:spacing w:before="0" w:after="0" w:line="240" w:lineRule="auto"/>
      </w:pPr>
      <w:rPr>
        <w:b/>
        <w:bCs/>
        <w:color w:val="FFFFFF" w:themeColor="background1"/>
      </w:rPr>
      <w:tblPr/>
      <w:tcPr>
        <w:tcBorders>
          <w:top w:val="single" w:sz="8" w:space="0" w:color="FFFFFF" w:themeColor="accent5" w:themeTint="BF"/>
          <w:left w:val="single" w:sz="8" w:space="0" w:color="FFFFFF" w:themeColor="accent5" w:themeTint="BF"/>
          <w:bottom w:val="single" w:sz="8" w:space="0" w:color="FFFFFF" w:themeColor="accent5" w:themeTint="BF"/>
          <w:right w:val="single" w:sz="8" w:space="0" w:color="FFFFFF" w:themeColor="accent5" w:themeTint="BF"/>
          <w:insideH w:val="nil"/>
          <w:insideV w:val="nil"/>
        </w:tcBorders>
        <w:shd w:val="clear" w:color="auto" w:fill="FFFFFF" w:themeFill="accent5"/>
      </w:tcPr>
    </w:tblStylePr>
    <w:tblStylePr w:type="lastRow">
      <w:pPr>
        <w:spacing w:before="0" w:after="0" w:line="240" w:lineRule="auto"/>
      </w:pPr>
      <w:rPr>
        <w:b/>
        <w:bCs/>
      </w:rPr>
      <w:tblPr/>
      <w:tcPr>
        <w:tcBorders>
          <w:top w:val="double" w:sz="6" w:space="0" w:color="FFFFFF" w:themeColor="accent5" w:themeTint="BF"/>
          <w:left w:val="single" w:sz="8" w:space="0" w:color="FFFFFF" w:themeColor="accent5" w:themeTint="BF"/>
          <w:bottom w:val="single" w:sz="8" w:space="0" w:color="FFFFFF" w:themeColor="accent5" w:themeTint="BF"/>
          <w:right w:val="single" w:sz="8" w:space="0" w:color="FFFFFF" w:themeColor="accent5" w:themeTint="BF"/>
          <w:insideH w:val="nil"/>
          <w:insideV w:val="nil"/>
        </w:tcBorders>
      </w:tcPr>
    </w:tblStylePr>
    <w:tblStylePr w:type="firstCol">
      <w:rPr>
        <w:b/>
        <w:bCs/>
      </w:rPr>
    </w:tblStylePr>
    <w:tblStylePr w:type="lastCol">
      <w:rPr>
        <w:b/>
        <w:bCs/>
      </w:rPr>
    </w:tblStylePr>
    <w:tblStylePr w:type="band1Vert">
      <w:tblPr/>
      <w:tcPr>
        <w:shd w:val="clear" w:color="auto" w:fill="FFFFFF" w:themeFill="accent5" w:themeFillTint="3F"/>
      </w:tcPr>
    </w:tblStylePr>
    <w:tblStylePr w:type="band1Horz">
      <w:tblPr/>
      <w:tcPr>
        <w:tcBorders>
          <w:insideH w:val="nil"/>
          <w:insideV w:val="nil"/>
        </w:tcBorders>
        <w:shd w:val="clear" w:color="auto" w:fill="FFFFFF"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semiHidden/>
    <w:unhideWhenUsed/>
    <w:rsid w:val="00572222"/>
    <w:pPr>
      <w:spacing w:after="0" w:line="240" w:lineRule="auto"/>
    </w:pPr>
    <w:tblPr>
      <w:tblStyleRowBandSize w:val="1"/>
      <w:tblStyleColBandSize w:val="1"/>
      <w:tblBorders>
        <w:top w:val="single" w:sz="8" w:space="0" w:color="FFFFFF" w:themeColor="accent6" w:themeTint="BF"/>
        <w:left w:val="single" w:sz="8" w:space="0" w:color="FFFFFF" w:themeColor="accent6" w:themeTint="BF"/>
        <w:bottom w:val="single" w:sz="8" w:space="0" w:color="FFFFFF" w:themeColor="accent6" w:themeTint="BF"/>
        <w:right w:val="single" w:sz="8" w:space="0" w:color="FFFFFF" w:themeColor="accent6" w:themeTint="BF"/>
        <w:insideH w:val="single" w:sz="8" w:space="0" w:color="FFFFFF" w:themeColor="accent6" w:themeTint="BF"/>
      </w:tblBorders>
    </w:tblPr>
    <w:tblStylePr w:type="firstRow">
      <w:pPr>
        <w:spacing w:before="0" w:after="0" w:line="240" w:lineRule="auto"/>
      </w:pPr>
      <w:rPr>
        <w:b/>
        <w:bCs/>
        <w:color w:val="FFFFFF" w:themeColor="background1"/>
      </w:rPr>
      <w:tblPr/>
      <w:tcPr>
        <w:tcBorders>
          <w:top w:val="single" w:sz="8" w:space="0" w:color="FFFFFF" w:themeColor="accent6" w:themeTint="BF"/>
          <w:left w:val="single" w:sz="8" w:space="0" w:color="FFFFFF" w:themeColor="accent6" w:themeTint="BF"/>
          <w:bottom w:val="single" w:sz="8" w:space="0" w:color="FFFFFF" w:themeColor="accent6" w:themeTint="BF"/>
          <w:right w:val="single" w:sz="8" w:space="0" w:color="FFFFFF" w:themeColor="accent6" w:themeTint="BF"/>
          <w:insideH w:val="nil"/>
          <w:insideV w:val="nil"/>
        </w:tcBorders>
        <w:shd w:val="clear" w:color="auto" w:fill="FFFFFF" w:themeFill="accent6"/>
      </w:tcPr>
    </w:tblStylePr>
    <w:tblStylePr w:type="lastRow">
      <w:pPr>
        <w:spacing w:before="0" w:after="0" w:line="240" w:lineRule="auto"/>
      </w:pPr>
      <w:rPr>
        <w:b/>
        <w:bCs/>
      </w:rPr>
      <w:tblPr/>
      <w:tcPr>
        <w:tcBorders>
          <w:top w:val="double" w:sz="6" w:space="0" w:color="FFFFFF" w:themeColor="accent6" w:themeTint="BF"/>
          <w:left w:val="single" w:sz="8" w:space="0" w:color="FFFFFF" w:themeColor="accent6" w:themeTint="BF"/>
          <w:bottom w:val="single" w:sz="8" w:space="0" w:color="FFFFFF" w:themeColor="accent6" w:themeTint="BF"/>
          <w:right w:val="single" w:sz="8" w:space="0" w:color="FFFFFF" w:themeColor="accent6" w:themeTint="BF"/>
          <w:insideH w:val="nil"/>
          <w:insideV w:val="nil"/>
        </w:tcBorders>
      </w:tcPr>
    </w:tblStylePr>
    <w:tblStylePr w:type="firstCol">
      <w:rPr>
        <w:b/>
        <w:bCs/>
      </w:rPr>
    </w:tblStylePr>
    <w:tblStylePr w:type="lastCol">
      <w:rPr>
        <w:b/>
        <w:bCs/>
      </w:rPr>
    </w:tblStylePr>
    <w:tblStylePr w:type="band1Vert">
      <w:tblPr/>
      <w:tcPr>
        <w:shd w:val="clear" w:color="auto" w:fill="FFFFFF" w:themeFill="accent6" w:themeFillTint="3F"/>
      </w:tcPr>
    </w:tblStylePr>
    <w:tblStylePr w:type="band1Horz">
      <w:tblPr/>
      <w:tcPr>
        <w:tcBorders>
          <w:insideH w:val="nil"/>
          <w:insideV w:val="nil"/>
        </w:tcBorders>
        <w:shd w:val="clear" w:color="auto" w:fill="FFFFFF"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semiHidden/>
    <w:unhideWhenUsed/>
    <w:rsid w:val="00572222"/>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1">
    <w:name w:val="Medium Shading 2 Accent 1"/>
    <w:basedOn w:val="TableNormal"/>
    <w:uiPriority w:val="64"/>
    <w:semiHidden/>
    <w:unhideWhenUsed/>
    <w:rsid w:val="00572222"/>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1919"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4B1919" w:themeFill="accent1"/>
      </w:tcPr>
    </w:tblStylePr>
    <w:tblStylePr w:type="lastCol">
      <w:rPr>
        <w:b/>
        <w:bCs/>
        <w:color w:val="FFFFFF" w:themeColor="background1"/>
      </w:rPr>
      <w:tblPr/>
      <w:tcPr>
        <w:tcBorders>
          <w:left w:val="nil"/>
          <w:right w:val="nil"/>
          <w:insideH w:val="nil"/>
          <w:insideV w:val="nil"/>
        </w:tcBorders>
        <w:shd w:val="clear" w:color="auto" w:fill="4B1919"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2">
    <w:name w:val="Medium Shading 2 Accent 2"/>
    <w:basedOn w:val="TableNormal"/>
    <w:uiPriority w:val="64"/>
    <w:semiHidden/>
    <w:unhideWhenUsed/>
    <w:rsid w:val="00572222"/>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FD966"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FFD966" w:themeFill="accent2"/>
      </w:tcPr>
    </w:tblStylePr>
    <w:tblStylePr w:type="lastCol">
      <w:rPr>
        <w:b/>
        <w:bCs/>
        <w:color w:val="FFFFFF" w:themeColor="background1"/>
      </w:rPr>
      <w:tblPr/>
      <w:tcPr>
        <w:tcBorders>
          <w:left w:val="nil"/>
          <w:right w:val="nil"/>
          <w:insideH w:val="nil"/>
          <w:insideV w:val="nil"/>
        </w:tcBorders>
        <w:shd w:val="clear" w:color="auto" w:fill="FFD966"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3">
    <w:name w:val="Medium Shading 2 Accent 3"/>
    <w:basedOn w:val="TableNormal"/>
    <w:uiPriority w:val="64"/>
    <w:semiHidden/>
    <w:unhideWhenUsed/>
    <w:rsid w:val="00572222"/>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5CDC1"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85CDC1" w:themeFill="accent3"/>
      </w:tcPr>
    </w:tblStylePr>
    <w:tblStylePr w:type="lastCol">
      <w:rPr>
        <w:b/>
        <w:bCs/>
        <w:color w:val="FFFFFF" w:themeColor="background1"/>
      </w:rPr>
      <w:tblPr/>
      <w:tcPr>
        <w:tcBorders>
          <w:left w:val="nil"/>
          <w:right w:val="nil"/>
          <w:insideH w:val="nil"/>
          <w:insideV w:val="nil"/>
        </w:tcBorders>
        <w:shd w:val="clear" w:color="auto" w:fill="85CDC1"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4">
    <w:name w:val="Medium Shading 2 Accent 4"/>
    <w:basedOn w:val="TableNormal"/>
    <w:uiPriority w:val="64"/>
    <w:semiHidden/>
    <w:unhideWhenUsed/>
    <w:rsid w:val="00572222"/>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3B3838"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3B3838" w:themeFill="accent4"/>
      </w:tcPr>
    </w:tblStylePr>
    <w:tblStylePr w:type="lastCol">
      <w:rPr>
        <w:b/>
        <w:bCs/>
        <w:color w:val="FFFFFF" w:themeColor="background1"/>
      </w:rPr>
      <w:tblPr/>
      <w:tcPr>
        <w:tcBorders>
          <w:left w:val="nil"/>
          <w:right w:val="nil"/>
          <w:insideH w:val="nil"/>
          <w:insideV w:val="nil"/>
        </w:tcBorders>
        <w:shd w:val="clear" w:color="auto" w:fill="3B3838"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5">
    <w:name w:val="Medium Shading 2 Accent 5"/>
    <w:basedOn w:val="TableNormal"/>
    <w:uiPriority w:val="64"/>
    <w:semiHidden/>
    <w:unhideWhenUsed/>
    <w:rsid w:val="00572222"/>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FFFFF"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FFFFFF" w:themeFill="accent5"/>
      </w:tcPr>
    </w:tblStylePr>
    <w:tblStylePr w:type="lastCol">
      <w:rPr>
        <w:b/>
        <w:bCs/>
        <w:color w:val="FFFFFF" w:themeColor="background1"/>
      </w:rPr>
      <w:tblPr/>
      <w:tcPr>
        <w:tcBorders>
          <w:left w:val="nil"/>
          <w:right w:val="nil"/>
          <w:insideH w:val="nil"/>
          <w:insideV w:val="nil"/>
        </w:tcBorders>
        <w:shd w:val="clear" w:color="auto" w:fill="FFFFFF"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6">
    <w:name w:val="Medium Shading 2 Accent 6"/>
    <w:basedOn w:val="TableNormal"/>
    <w:uiPriority w:val="64"/>
    <w:semiHidden/>
    <w:unhideWhenUsed/>
    <w:rsid w:val="00572222"/>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FFFFF"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FFFFFF" w:themeFill="accent6"/>
      </w:tcPr>
    </w:tblStylePr>
    <w:tblStylePr w:type="lastCol">
      <w:rPr>
        <w:b/>
        <w:bCs/>
        <w:color w:val="FFFFFF" w:themeColor="background1"/>
      </w:rPr>
      <w:tblPr/>
      <w:tcPr>
        <w:tcBorders>
          <w:left w:val="nil"/>
          <w:right w:val="nil"/>
          <w:insideH w:val="nil"/>
          <w:insideV w:val="nil"/>
        </w:tcBorders>
        <w:shd w:val="clear" w:color="auto" w:fill="FFFFFF"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paragraph" w:styleId="MessageHeader">
    <w:name w:val="Message Header"/>
    <w:basedOn w:val="Normal"/>
    <w:link w:val="MessageHeaderChar"/>
    <w:uiPriority w:val="99"/>
    <w:semiHidden/>
    <w:unhideWhenUsed/>
    <w:rsid w:val="00572222"/>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uiPriority w:val="99"/>
    <w:semiHidden/>
    <w:rsid w:val="00572222"/>
    <w:rPr>
      <w:rFonts w:asciiTheme="majorHAnsi" w:eastAsiaTheme="majorEastAsia" w:hAnsiTheme="majorHAnsi" w:cstheme="majorBidi"/>
      <w:kern w:val="16"/>
      <w:sz w:val="24"/>
      <w:szCs w:val="24"/>
      <w:shd w:val="pct20" w:color="auto" w:fill="auto"/>
      <w14:ligatures w14:val="standardContextual"/>
      <w14:numForm w14:val="oldStyle"/>
      <w14:numSpacing w14:val="proportional"/>
      <w14:cntxtAlts/>
    </w:rPr>
  </w:style>
  <w:style w:type="paragraph" w:styleId="NoSpacing">
    <w:name w:val="No Spacing"/>
    <w:uiPriority w:val="1"/>
    <w:semiHidden/>
    <w:unhideWhenUsed/>
    <w:qFormat/>
    <w:rsid w:val="00572222"/>
    <w:pPr>
      <w:spacing w:after="0" w:line="240" w:lineRule="auto"/>
    </w:pPr>
    <w:rPr>
      <w:kern w:val="16"/>
      <w14:ligatures w14:val="standardContextual"/>
      <w14:numForm w14:val="oldStyle"/>
      <w14:numSpacing w14:val="proportional"/>
      <w14:cntxtAlts/>
    </w:rPr>
  </w:style>
  <w:style w:type="paragraph" w:styleId="NormalWeb">
    <w:name w:val="Normal (Web)"/>
    <w:basedOn w:val="Normal"/>
    <w:uiPriority w:val="99"/>
    <w:semiHidden/>
    <w:unhideWhenUsed/>
    <w:rsid w:val="00572222"/>
    <w:rPr>
      <w:rFonts w:ascii="Times New Roman" w:hAnsi="Times New Roman" w:cs="Times New Roman"/>
      <w:sz w:val="24"/>
      <w:szCs w:val="24"/>
    </w:rPr>
  </w:style>
  <w:style w:type="paragraph" w:styleId="NormalIndent">
    <w:name w:val="Normal Indent"/>
    <w:basedOn w:val="Normal"/>
    <w:uiPriority w:val="99"/>
    <w:semiHidden/>
    <w:unhideWhenUsed/>
    <w:rsid w:val="00572222"/>
    <w:pPr>
      <w:ind w:left="720"/>
    </w:pPr>
  </w:style>
  <w:style w:type="paragraph" w:styleId="NoteHeading">
    <w:name w:val="Note Heading"/>
    <w:basedOn w:val="Normal"/>
    <w:next w:val="Normal"/>
    <w:link w:val="NoteHeadingChar"/>
    <w:uiPriority w:val="99"/>
    <w:semiHidden/>
    <w:unhideWhenUsed/>
    <w:rsid w:val="00572222"/>
    <w:pPr>
      <w:spacing w:after="0" w:line="240" w:lineRule="auto"/>
    </w:pPr>
  </w:style>
  <w:style w:type="character" w:customStyle="1" w:styleId="NoteHeadingChar">
    <w:name w:val="Note Heading Char"/>
    <w:basedOn w:val="DefaultParagraphFont"/>
    <w:link w:val="NoteHeading"/>
    <w:uiPriority w:val="99"/>
    <w:semiHidden/>
    <w:rsid w:val="00572222"/>
    <w:rPr>
      <w:kern w:val="16"/>
      <w:sz w:val="22"/>
      <w14:ligatures w14:val="standardContextual"/>
      <w14:numForm w14:val="oldStyle"/>
      <w14:numSpacing w14:val="proportional"/>
      <w14:cntxtAlts/>
    </w:rPr>
  </w:style>
  <w:style w:type="character" w:styleId="PageNumber">
    <w:name w:val="page number"/>
    <w:basedOn w:val="DefaultParagraphFont"/>
    <w:uiPriority w:val="99"/>
    <w:semiHidden/>
    <w:unhideWhenUsed/>
    <w:rsid w:val="00572222"/>
    <w:rPr>
      <w:sz w:val="22"/>
    </w:rPr>
  </w:style>
  <w:style w:type="table" w:styleId="PlainTable1">
    <w:name w:val="Plain Table 1"/>
    <w:basedOn w:val="TableNormal"/>
    <w:uiPriority w:val="40"/>
    <w:rsid w:val="00572222"/>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1"/>
    <w:rsid w:val="00572222"/>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3">
    <w:name w:val="Plain Table 3"/>
    <w:basedOn w:val="TableNormal"/>
    <w:uiPriority w:val="42"/>
    <w:rsid w:val="00572222"/>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3"/>
    <w:rsid w:val="00572222"/>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4"/>
    <w:rsid w:val="00572222"/>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PlainText">
    <w:name w:val="Plain Text"/>
    <w:basedOn w:val="Normal"/>
    <w:link w:val="PlainTextChar"/>
    <w:uiPriority w:val="99"/>
    <w:semiHidden/>
    <w:unhideWhenUsed/>
    <w:rsid w:val="00572222"/>
    <w:pPr>
      <w:spacing w:after="0" w:line="240" w:lineRule="auto"/>
    </w:pPr>
    <w:rPr>
      <w:rFonts w:ascii="Consolas" w:hAnsi="Consolas"/>
      <w:szCs w:val="21"/>
    </w:rPr>
  </w:style>
  <w:style w:type="character" w:customStyle="1" w:styleId="PlainTextChar">
    <w:name w:val="Plain Text Char"/>
    <w:basedOn w:val="DefaultParagraphFont"/>
    <w:link w:val="PlainText"/>
    <w:uiPriority w:val="99"/>
    <w:semiHidden/>
    <w:rsid w:val="00572222"/>
    <w:rPr>
      <w:rFonts w:ascii="Consolas" w:hAnsi="Consolas"/>
      <w:kern w:val="16"/>
      <w:sz w:val="22"/>
      <w:szCs w:val="21"/>
      <w14:ligatures w14:val="standardContextual"/>
      <w14:numForm w14:val="oldStyle"/>
      <w14:numSpacing w14:val="proportional"/>
      <w14:cntxtAlts/>
    </w:rPr>
  </w:style>
  <w:style w:type="paragraph" w:styleId="Quote">
    <w:name w:val="Quote"/>
    <w:basedOn w:val="Normal"/>
    <w:next w:val="Normal"/>
    <w:link w:val="QuoteChar"/>
    <w:uiPriority w:val="29"/>
    <w:semiHidden/>
    <w:qFormat/>
    <w:rsid w:val="00572222"/>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semiHidden/>
    <w:rsid w:val="00572222"/>
    <w:rPr>
      <w:i/>
      <w:iCs/>
      <w:color w:val="404040" w:themeColor="text1" w:themeTint="BF"/>
      <w:kern w:val="16"/>
      <w:sz w:val="22"/>
      <w14:ligatures w14:val="standardContextual"/>
      <w14:numForm w14:val="oldStyle"/>
      <w14:numSpacing w14:val="proportional"/>
      <w14:cntxtAlts/>
    </w:rPr>
  </w:style>
  <w:style w:type="paragraph" w:styleId="Salutation">
    <w:name w:val="Salutation"/>
    <w:basedOn w:val="Normal"/>
    <w:next w:val="Normal"/>
    <w:link w:val="SalutationChar"/>
    <w:uiPriority w:val="99"/>
    <w:qFormat/>
    <w:rsid w:val="00572222"/>
  </w:style>
  <w:style w:type="character" w:customStyle="1" w:styleId="SalutationChar">
    <w:name w:val="Salutation Char"/>
    <w:basedOn w:val="DefaultParagraphFont"/>
    <w:link w:val="Salutation"/>
    <w:uiPriority w:val="99"/>
    <w:rsid w:val="00752FC4"/>
  </w:style>
  <w:style w:type="paragraph" w:styleId="Signature">
    <w:name w:val="Signature"/>
    <w:basedOn w:val="Normal"/>
    <w:next w:val="Normal"/>
    <w:link w:val="SignatureChar"/>
    <w:uiPriority w:val="7"/>
    <w:qFormat/>
    <w:rsid w:val="00254E0D"/>
    <w:pPr>
      <w:contextualSpacing/>
    </w:pPr>
  </w:style>
  <w:style w:type="character" w:customStyle="1" w:styleId="SignatureChar">
    <w:name w:val="Signature Char"/>
    <w:basedOn w:val="DefaultParagraphFont"/>
    <w:link w:val="Signature"/>
    <w:uiPriority w:val="7"/>
    <w:rsid w:val="00254E0D"/>
    <w:rPr>
      <w:color w:val="auto"/>
    </w:rPr>
  </w:style>
  <w:style w:type="character" w:styleId="Strong">
    <w:name w:val="Strong"/>
    <w:basedOn w:val="DefaultParagraphFont"/>
    <w:uiPriority w:val="19"/>
    <w:semiHidden/>
    <w:qFormat/>
    <w:rsid w:val="00572222"/>
    <w:rPr>
      <w:b/>
      <w:bCs/>
      <w:sz w:val="22"/>
    </w:rPr>
  </w:style>
  <w:style w:type="paragraph" w:styleId="Subtitle">
    <w:name w:val="Subtitle"/>
    <w:basedOn w:val="Normal"/>
    <w:next w:val="Normal"/>
    <w:link w:val="SubtitleChar"/>
    <w:uiPriority w:val="11"/>
    <w:semiHidden/>
    <w:unhideWhenUsed/>
    <w:qFormat/>
    <w:rsid w:val="00572222"/>
    <w:pPr>
      <w:numPr>
        <w:ilvl w:val="1"/>
      </w:numPr>
      <w:spacing w:after="160"/>
    </w:pPr>
    <w:rPr>
      <w:rFonts w:eastAsiaTheme="minorEastAsia"/>
      <w:color w:val="5A5A5A" w:themeColor="text1" w:themeTint="A5"/>
      <w:spacing w:val="15"/>
    </w:rPr>
  </w:style>
  <w:style w:type="character" w:customStyle="1" w:styleId="SubtitleChar">
    <w:name w:val="Subtitle Char"/>
    <w:basedOn w:val="DefaultParagraphFont"/>
    <w:link w:val="Subtitle"/>
    <w:uiPriority w:val="11"/>
    <w:semiHidden/>
    <w:rsid w:val="00572222"/>
    <w:rPr>
      <w:rFonts w:eastAsiaTheme="minorEastAsia"/>
      <w:color w:val="5A5A5A" w:themeColor="text1" w:themeTint="A5"/>
      <w:spacing w:val="15"/>
      <w:kern w:val="16"/>
      <w:sz w:val="22"/>
      <w:szCs w:val="22"/>
      <w14:ligatures w14:val="standardContextual"/>
      <w14:numForm w14:val="oldStyle"/>
      <w14:numSpacing w14:val="proportional"/>
      <w14:cntxtAlts/>
    </w:rPr>
  </w:style>
  <w:style w:type="character" w:styleId="SubtleEmphasis">
    <w:name w:val="Subtle Emphasis"/>
    <w:basedOn w:val="DefaultParagraphFont"/>
    <w:uiPriority w:val="19"/>
    <w:semiHidden/>
    <w:qFormat/>
    <w:rsid w:val="00572222"/>
    <w:rPr>
      <w:i/>
      <w:iCs/>
      <w:color w:val="404040" w:themeColor="text1" w:themeTint="BF"/>
      <w:sz w:val="22"/>
    </w:rPr>
  </w:style>
  <w:style w:type="character" w:styleId="SubtleReference">
    <w:name w:val="Subtle Reference"/>
    <w:basedOn w:val="DefaultParagraphFont"/>
    <w:uiPriority w:val="31"/>
    <w:semiHidden/>
    <w:qFormat/>
    <w:rsid w:val="00572222"/>
    <w:rPr>
      <w:smallCaps/>
      <w:color w:val="5A5A5A" w:themeColor="text1" w:themeTint="A5"/>
      <w:sz w:val="22"/>
    </w:rPr>
  </w:style>
  <w:style w:type="table" w:styleId="Table3Deffects1">
    <w:name w:val="Table 3D effects 1"/>
    <w:basedOn w:val="TableNormal"/>
    <w:uiPriority w:val="99"/>
    <w:semiHidden/>
    <w:unhideWhenUsed/>
    <w:rsid w:val="00572222"/>
    <w:rPr>
      <w:color w:val="auto"/>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semiHidden/>
    <w:unhideWhenUsed/>
    <w:rsid w:val="00572222"/>
    <w:rPr>
      <w:color w:val="auto"/>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uiPriority w:val="99"/>
    <w:semiHidden/>
    <w:unhideWhenUsed/>
    <w:rsid w:val="00572222"/>
    <w:rPr>
      <w:color w:val="auto"/>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uiPriority w:val="99"/>
    <w:semiHidden/>
    <w:unhideWhenUsed/>
    <w:rsid w:val="00572222"/>
    <w:rPr>
      <w:color w:val="auto"/>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uiPriority w:val="99"/>
    <w:semiHidden/>
    <w:unhideWhenUsed/>
    <w:rsid w:val="00572222"/>
    <w:rPr>
      <w:color w:val="auto"/>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uiPriority w:val="99"/>
    <w:semiHidden/>
    <w:unhideWhenUsed/>
    <w:rsid w:val="00572222"/>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semiHidden/>
    <w:unhideWhenUsed/>
    <w:rsid w:val="00572222"/>
    <w:rPr>
      <w:color w:val="auto"/>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uiPriority w:val="99"/>
    <w:semiHidden/>
    <w:unhideWhenUsed/>
    <w:rsid w:val="00572222"/>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uiPriority w:val="99"/>
    <w:semiHidden/>
    <w:unhideWhenUsed/>
    <w:rsid w:val="00572222"/>
    <w:rPr>
      <w:color w:val="auto"/>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uiPriority w:val="99"/>
    <w:semiHidden/>
    <w:unhideWhenUsed/>
    <w:rsid w:val="00572222"/>
    <w:rPr>
      <w:color w:val="auto"/>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uiPriority w:val="99"/>
    <w:semiHidden/>
    <w:unhideWhenUsed/>
    <w:rsid w:val="00572222"/>
    <w:rPr>
      <w:b/>
      <w:bCs/>
      <w:color w:val="auto"/>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uiPriority w:val="99"/>
    <w:semiHidden/>
    <w:unhideWhenUsed/>
    <w:rsid w:val="00572222"/>
    <w:rPr>
      <w:b/>
      <w:bCs/>
      <w:color w:val="auto"/>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uiPriority w:val="99"/>
    <w:semiHidden/>
    <w:unhideWhenUsed/>
    <w:rsid w:val="00572222"/>
    <w:rPr>
      <w:b/>
      <w:bCs/>
      <w:color w:val="auto"/>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uiPriority w:val="99"/>
    <w:semiHidden/>
    <w:unhideWhenUsed/>
    <w:rsid w:val="00572222"/>
    <w:rPr>
      <w:color w:val="auto"/>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uiPriority w:val="99"/>
    <w:semiHidden/>
    <w:unhideWhenUsed/>
    <w:rsid w:val="00572222"/>
    <w:rPr>
      <w:color w:val="auto"/>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uiPriority w:val="99"/>
    <w:semiHidden/>
    <w:unhideWhenUsed/>
    <w:rsid w:val="00572222"/>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uiPriority w:val="99"/>
    <w:semiHidden/>
    <w:unhideWhenUsed/>
    <w:rsid w:val="00572222"/>
    <w:rPr>
      <w:color w:val="auto"/>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uiPriority w:val="99"/>
    <w:semiHidden/>
    <w:unhideWhenUsed/>
    <w:rsid w:val="00572222"/>
    <w:rPr>
      <w:color w:val="auto"/>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uiPriority w:val="99"/>
    <w:semiHidden/>
    <w:unhideWhenUsed/>
    <w:rsid w:val="00572222"/>
    <w:rPr>
      <w:color w:val="auto"/>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uiPriority w:val="99"/>
    <w:semiHidden/>
    <w:unhideWhenUsed/>
    <w:rsid w:val="00572222"/>
    <w:rPr>
      <w:color w:val="auto"/>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uiPriority w:val="99"/>
    <w:semiHidden/>
    <w:unhideWhenUsed/>
    <w:rsid w:val="00572222"/>
    <w:rPr>
      <w:color w:val="auto"/>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uiPriority w:val="99"/>
    <w:semiHidden/>
    <w:unhideWhenUsed/>
    <w:rsid w:val="00572222"/>
    <w:rPr>
      <w:color w:val="auto"/>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uiPriority w:val="99"/>
    <w:semiHidden/>
    <w:unhideWhenUsed/>
    <w:rsid w:val="00572222"/>
    <w:rPr>
      <w:color w:val="auto"/>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uiPriority w:val="99"/>
    <w:semiHidden/>
    <w:unhideWhenUsed/>
    <w:rsid w:val="00572222"/>
    <w:rPr>
      <w:b/>
      <w:bCs/>
      <w:color w:val="auto"/>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uiPriority w:val="99"/>
    <w:semiHidden/>
    <w:unhideWhenUsed/>
    <w:rsid w:val="00572222"/>
    <w:rPr>
      <w:color w:val="auto"/>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GridLight">
    <w:name w:val="Grid Table Light"/>
    <w:basedOn w:val="TableNormal"/>
    <w:uiPriority w:val="45"/>
    <w:rsid w:val="00572222"/>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eList1">
    <w:name w:val="Table List 1"/>
    <w:basedOn w:val="TableNormal"/>
    <w:uiPriority w:val="99"/>
    <w:semiHidden/>
    <w:unhideWhenUsed/>
    <w:rsid w:val="00572222"/>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uiPriority w:val="99"/>
    <w:semiHidden/>
    <w:unhideWhenUsed/>
    <w:rsid w:val="00572222"/>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uiPriority w:val="99"/>
    <w:semiHidden/>
    <w:unhideWhenUsed/>
    <w:rsid w:val="00572222"/>
    <w:rPr>
      <w:color w:val="auto"/>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uiPriority w:val="99"/>
    <w:semiHidden/>
    <w:unhideWhenUsed/>
    <w:rsid w:val="00572222"/>
    <w:rPr>
      <w:color w:val="auto"/>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semiHidden/>
    <w:unhideWhenUsed/>
    <w:rsid w:val="00572222"/>
    <w:rPr>
      <w:color w:val="auto"/>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uiPriority w:val="99"/>
    <w:semiHidden/>
    <w:unhideWhenUsed/>
    <w:rsid w:val="00572222"/>
    <w:rPr>
      <w:color w:val="auto"/>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semiHidden/>
    <w:unhideWhenUsed/>
    <w:rsid w:val="00572222"/>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9"/>
    <w:semiHidden/>
    <w:unhideWhenUsed/>
    <w:rsid w:val="00572222"/>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Authorities">
    <w:name w:val="table of authorities"/>
    <w:basedOn w:val="Normal"/>
    <w:next w:val="Normal"/>
    <w:uiPriority w:val="99"/>
    <w:semiHidden/>
    <w:unhideWhenUsed/>
    <w:rsid w:val="00572222"/>
    <w:pPr>
      <w:spacing w:after="0"/>
      <w:ind w:left="220" w:hanging="220"/>
    </w:pPr>
  </w:style>
  <w:style w:type="paragraph" w:styleId="TableofFigures">
    <w:name w:val="table of figures"/>
    <w:basedOn w:val="Normal"/>
    <w:next w:val="Normal"/>
    <w:uiPriority w:val="99"/>
    <w:semiHidden/>
    <w:unhideWhenUsed/>
    <w:rsid w:val="00572222"/>
    <w:pPr>
      <w:spacing w:after="0"/>
    </w:pPr>
  </w:style>
  <w:style w:type="table" w:styleId="TableProfessional">
    <w:name w:val="Table Professional"/>
    <w:basedOn w:val="TableNormal"/>
    <w:uiPriority w:val="99"/>
    <w:semiHidden/>
    <w:unhideWhenUsed/>
    <w:rsid w:val="00572222"/>
    <w:rPr>
      <w:color w:val="auto"/>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uiPriority w:val="99"/>
    <w:semiHidden/>
    <w:unhideWhenUsed/>
    <w:rsid w:val="00572222"/>
    <w:rPr>
      <w:color w:val="auto"/>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semiHidden/>
    <w:unhideWhenUsed/>
    <w:rsid w:val="00572222"/>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9"/>
    <w:semiHidden/>
    <w:unhideWhenUsed/>
    <w:rsid w:val="00572222"/>
    <w:rPr>
      <w:color w:val="auto"/>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uiPriority w:val="99"/>
    <w:semiHidden/>
    <w:unhideWhenUsed/>
    <w:rsid w:val="00572222"/>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uiPriority w:val="99"/>
    <w:semiHidden/>
    <w:unhideWhenUsed/>
    <w:rsid w:val="00572222"/>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uiPriority w:val="99"/>
    <w:semiHidden/>
    <w:unhideWhenUsed/>
    <w:rsid w:val="0057222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uiPriority w:val="99"/>
    <w:semiHidden/>
    <w:unhideWhenUsed/>
    <w:rsid w:val="00572222"/>
    <w:rPr>
      <w:color w:val="auto"/>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uiPriority w:val="99"/>
    <w:semiHidden/>
    <w:unhideWhenUsed/>
    <w:rsid w:val="00572222"/>
    <w:rPr>
      <w:color w:val="auto"/>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uiPriority w:val="99"/>
    <w:semiHidden/>
    <w:unhideWhenUsed/>
    <w:rsid w:val="00572222"/>
    <w:rPr>
      <w:color w:val="auto"/>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next w:val="Normal"/>
    <w:link w:val="TitleChar"/>
    <w:uiPriority w:val="10"/>
    <w:semiHidden/>
    <w:qFormat/>
    <w:rsid w:val="00572222"/>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semiHidden/>
    <w:rsid w:val="00572222"/>
    <w:rPr>
      <w:rFonts w:asciiTheme="majorHAnsi" w:eastAsiaTheme="majorEastAsia" w:hAnsiTheme="majorHAnsi" w:cstheme="majorBidi"/>
      <w:color w:val="auto"/>
      <w:spacing w:val="-10"/>
      <w:kern w:val="28"/>
      <w:sz w:val="56"/>
      <w:szCs w:val="56"/>
      <w14:ligatures w14:val="standardContextual"/>
      <w14:numForm w14:val="oldStyle"/>
      <w14:numSpacing w14:val="proportional"/>
      <w14:cntxtAlts/>
    </w:rPr>
  </w:style>
  <w:style w:type="paragraph" w:styleId="TOAHeading">
    <w:name w:val="toa heading"/>
    <w:basedOn w:val="Normal"/>
    <w:next w:val="Normal"/>
    <w:uiPriority w:val="99"/>
    <w:semiHidden/>
    <w:unhideWhenUsed/>
    <w:rsid w:val="00572222"/>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uiPriority w:val="39"/>
    <w:semiHidden/>
    <w:unhideWhenUsed/>
    <w:rsid w:val="00572222"/>
    <w:pPr>
      <w:spacing w:after="100"/>
    </w:pPr>
  </w:style>
  <w:style w:type="paragraph" w:styleId="TOC2">
    <w:name w:val="toc 2"/>
    <w:basedOn w:val="Normal"/>
    <w:next w:val="Normal"/>
    <w:autoRedefine/>
    <w:uiPriority w:val="39"/>
    <w:semiHidden/>
    <w:unhideWhenUsed/>
    <w:rsid w:val="00572222"/>
    <w:pPr>
      <w:spacing w:after="100"/>
      <w:ind w:left="220"/>
    </w:pPr>
  </w:style>
  <w:style w:type="paragraph" w:styleId="TOC3">
    <w:name w:val="toc 3"/>
    <w:basedOn w:val="Normal"/>
    <w:next w:val="Normal"/>
    <w:autoRedefine/>
    <w:uiPriority w:val="39"/>
    <w:semiHidden/>
    <w:unhideWhenUsed/>
    <w:rsid w:val="00572222"/>
    <w:pPr>
      <w:spacing w:after="100"/>
      <w:ind w:left="440"/>
    </w:pPr>
  </w:style>
  <w:style w:type="paragraph" w:styleId="TOC4">
    <w:name w:val="toc 4"/>
    <w:basedOn w:val="Normal"/>
    <w:next w:val="Normal"/>
    <w:autoRedefine/>
    <w:uiPriority w:val="39"/>
    <w:semiHidden/>
    <w:unhideWhenUsed/>
    <w:rsid w:val="00572222"/>
    <w:pPr>
      <w:spacing w:after="100"/>
      <w:ind w:left="660"/>
    </w:pPr>
  </w:style>
  <w:style w:type="paragraph" w:styleId="TOC5">
    <w:name w:val="toc 5"/>
    <w:basedOn w:val="Normal"/>
    <w:next w:val="Normal"/>
    <w:autoRedefine/>
    <w:uiPriority w:val="39"/>
    <w:semiHidden/>
    <w:unhideWhenUsed/>
    <w:rsid w:val="00572222"/>
    <w:pPr>
      <w:spacing w:after="100"/>
      <w:ind w:left="880"/>
    </w:pPr>
  </w:style>
  <w:style w:type="paragraph" w:styleId="TOC6">
    <w:name w:val="toc 6"/>
    <w:basedOn w:val="Normal"/>
    <w:next w:val="Normal"/>
    <w:autoRedefine/>
    <w:uiPriority w:val="39"/>
    <w:semiHidden/>
    <w:unhideWhenUsed/>
    <w:rsid w:val="00572222"/>
    <w:pPr>
      <w:spacing w:after="100"/>
      <w:ind w:left="1100"/>
    </w:pPr>
  </w:style>
  <w:style w:type="paragraph" w:styleId="TOC7">
    <w:name w:val="toc 7"/>
    <w:basedOn w:val="Normal"/>
    <w:next w:val="Normal"/>
    <w:autoRedefine/>
    <w:uiPriority w:val="39"/>
    <w:semiHidden/>
    <w:unhideWhenUsed/>
    <w:rsid w:val="00572222"/>
    <w:pPr>
      <w:spacing w:after="100"/>
      <w:ind w:left="1320"/>
    </w:pPr>
  </w:style>
  <w:style w:type="paragraph" w:styleId="TOC8">
    <w:name w:val="toc 8"/>
    <w:basedOn w:val="Normal"/>
    <w:next w:val="Normal"/>
    <w:autoRedefine/>
    <w:uiPriority w:val="39"/>
    <w:semiHidden/>
    <w:unhideWhenUsed/>
    <w:rsid w:val="00572222"/>
    <w:pPr>
      <w:spacing w:after="100"/>
      <w:ind w:left="1540"/>
    </w:pPr>
  </w:style>
  <w:style w:type="paragraph" w:styleId="TOC9">
    <w:name w:val="toc 9"/>
    <w:basedOn w:val="Normal"/>
    <w:next w:val="Normal"/>
    <w:autoRedefine/>
    <w:uiPriority w:val="39"/>
    <w:semiHidden/>
    <w:unhideWhenUsed/>
    <w:rsid w:val="00572222"/>
    <w:pPr>
      <w:spacing w:after="100"/>
      <w:ind w:left="1760"/>
    </w:pPr>
  </w:style>
  <w:style w:type="paragraph" w:styleId="TOCHeading">
    <w:name w:val="TOC Heading"/>
    <w:basedOn w:val="Heading1"/>
    <w:next w:val="Normal"/>
    <w:uiPriority w:val="39"/>
    <w:semiHidden/>
    <w:unhideWhenUsed/>
    <w:qFormat/>
    <w:rsid w:val="00572222"/>
    <w:pPr>
      <w:spacing w:before="240"/>
      <w:outlineLvl w:val="9"/>
    </w:pPr>
    <w:rPr>
      <w:b w:val="0"/>
      <w:bCs w:val="0"/>
      <w:color w:val="381212"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154422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aveed%20Ahmed\AppData\Roaming\Microsoft\Templates\Earth%20tones%20letterhead.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A5E631E05824452BBB0AD3ADCA158541"/>
        <w:category>
          <w:name w:val="General"/>
          <w:gallery w:val="placeholder"/>
        </w:category>
        <w:types>
          <w:type w:val="bbPlcHdr"/>
        </w:types>
        <w:behaviors>
          <w:behavior w:val="content"/>
        </w:behaviors>
        <w:guid w:val="{0EBFDD9B-854E-4646-9020-F7979C0B6997}"/>
      </w:docPartPr>
      <w:docPartBody>
        <w:p w:rsidR="00360499" w:rsidRDefault="00881F00">
          <w:pPr>
            <w:pStyle w:val="A5E631E05824452BBB0AD3ADCA158541"/>
          </w:pPr>
          <w:r w:rsidRPr="00752FC4">
            <w:t>Street Address, City, ST ZIP Code</w:t>
          </w:r>
        </w:p>
      </w:docPartBody>
    </w:docPart>
    <w:docPart>
      <w:docPartPr>
        <w:name w:val="2714FD85B7904EBC899F9ECF904C2B4C"/>
        <w:category>
          <w:name w:val="General"/>
          <w:gallery w:val="placeholder"/>
        </w:category>
        <w:types>
          <w:type w:val="bbPlcHdr"/>
        </w:types>
        <w:behaviors>
          <w:behavior w:val="content"/>
        </w:behaviors>
        <w:guid w:val="{3A3C1D7D-BF4D-4189-AC06-5940060D0097}"/>
      </w:docPartPr>
      <w:docPartBody>
        <w:p w:rsidR="00360499" w:rsidRDefault="00881F00">
          <w:pPr>
            <w:pStyle w:val="2714FD85B7904EBC899F9ECF904C2B4C"/>
          </w:pPr>
          <w:r w:rsidRPr="00752FC4">
            <w:t>Telephone</w:t>
          </w:r>
        </w:p>
      </w:docPartBody>
    </w:docPart>
    <w:docPart>
      <w:docPartPr>
        <w:name w:val="FEC5AD3016FB455CB8B2D41808AEEBD8"/>
        <w:category>
          <w:name w:val="General"/>
          <w:gallery w:val="placeholder"/>
        </w:category>
        <w:types>
          <w:type w:val="bbPlcHdr"/>
        </w:types>
        <w:behaviors>
          <w:behavior w:val="content"/>
        </w:behaviors>
        <w:guid w:val="{219CA9C6-E1DB-4B1F-9C6D-3CC6D1A5E63E}"/>
      </w:docPartPr>
      <w:docPartBody>
        <w:p w:rsidR="00360499" w:rsidRDefault="00881F00">
          <w:pPr>
            <w:pStyle w:val="FEC5AD3016FB455CB8B2D41808AEEBD8"/>
          </w:pPr>
          <w:r w:rsidRPr="00752FC4">
            <w:t>Email</w:t>
          </w:r>
        </w:p>
      </w:docPartBody>
    </w:docPart>
    <w:docPart>
      <w:docPartPr>
        <w:name w:val="38CDD760851741D08D253CE28B8E27BE"/>
        <w:category>
          <w:name w:val="General"/>
          <w:gallery w:val="placeholder"/>
        </w:category>
        <w:types>
          <w:type w:val="bbPlcHdr"/>
        </w:types>
        <w:behaviors>
          <w:behavior w:val="content"/>
        </w:behaviors>
        <w:guid w:val="{85E78CB1-F58E-4896-BAAC-C29663FEFBDA}"/>
      </w:docPartPr>
      <w:docPartBody>
        <w:p w:rsidR="00360499" w:rsidRDefault="00881F00">
          <w:pPr>
            <w:pStyle w:val="38CDD760851741D08D253CE28B8E27BE"/>
          </w:pPr>
          <w:r w:rsidRPr="005125BB">
            <w:rPr>
              <w:rStyle w:val="PlaceholderText"/>
            </w:rPr>
            <w:t>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2FF" w:usb1="0000FCFF" w:usb2="00000001" w:usb3="00000000" w:csb0="0000019F" w:csb1="00000000"/>
  </w:font>
  <w:font w:name="Calibri">
    <w:panose1 w:val="020F0502020204030204"/>
    <w:charset w:val="00"/>
    <w:family w:val="swiss"/>
    <w:pitch w:val="variable"/>
    <w:sig w:usb0="A0002AEF" w:usb1="4000207B" w:usb2="00000000"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1F00"/>
    <w:rsid w:val="000E4C8F"/>
    <w:rsid w:val="00360499"/>
    <w:rsid w:val="00881F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5E631E05824452BBB0AD3ADCA158541">
    <w:name w:val="A5E631E05824452BBB0AD3ADCA158541"/>
  </w:style>
  <w:style w:type="paragraph" w:customStyle="1" w:styleId="2714FD85B7904EBC899F9ECF904C2B4C">
    <w:name w:val="2714FD85B7904EBC899F9ECF904C2B4C"/>
  </w:style>
  <w:style w:type="paragraph" w:customStyle="1" w:styleId="FEC5AD3016FB455CB8B2D41808AEEBD8">
    <w:name w:val="FEC5AD3016FB455CB8B2D41808AEEBD8"/>
  </w:style>
  <w:style w:type="character" w:styleId="PlaceholderText">
    <w:name w:val="Placeholder Text"/>
    <w:basedOn w:val="DefaultParagraphFont"/>
    <w:uiPriority w:val="99"/>
    <w:semiHidden/>
    <w:rPr>
      <w:color w:val="2E74B5" w:themeColor="accent5" w:themeShade="BF"/>
      <w:sz w:val="22"/>
    </w:rPr>
  </w:style>
  <w:style w:type="paragraph" w:customStyle="1" w:styleId="38CDD760851741D08D253CE28B8E27BE">
    <w:name w:val="38CDD760851741D08D253CE28B8E27BE"/>
  </w:style>
  <w:style w:type="paragraph" w:customStyle="1" w:styleId="4CD51A81FA8B45BE938512AEC0DDE3C7">
    <w:name w:val="4CD51A81FA8B45BE938512AEC0DDE3C7"/>
  </w:style>
  <w:style w:type="paragraph" w:customStyle="1" w:styleId="59AF099A4B7D4AB386D4B2194126827E">
    <w:name w:val="59AF099A4B7D4AB386D4B2194126827E"/>
  </w:style>
  <w:style w:type="paragraph" w:customStyle="1" w:styleId="0A7DD8BF587B4A72A74D251E126AC20C">
    <w:name w:val="0A7DD8BF587B4A72A74D251E126AC20C"/>
  </w:style>
  <w:style w:type="paragraph" w:customStyle="1" w:styleId="BEBE8B1FA2BD40A18A33F3B394151B25">
    <w:name w:val="BEBE8B1FA2BD40A18A33F3B394151B25"/>
  </w:style>
  <w:style w:type="paragraph" w:customStyle="1" w:styleId="1ABE7DBDC50D4EB5ADA798DDA40C6333">
    <w:name w:val="1ABE7DBDC50D4EB5ADA798DDA40C6333"/>
  </w:style>
  <w:style w:type="paragraph" w:customStyle="1" w:styleId="E5D5053E0DEA4D449233AB255A1BB6A6">
    <w:name w:val="E5D5053E0DEA4D449233AB255A1BB6A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Personal Letterhead">
  <a:themeElements>
    <a:clrScheme name="Letterhead LH05">
      <a:dk1>
        <a:srgbClr val="000000"/>
      </a:dk1>
      <a:lt1>
        <a:sysClr val="window" lastClr="FFFFFF"/>
      </a:lt1>
      <a:dk2>
        <a:srgbClr val="000000"/>
      </a:dk2>
      <a:lt2>
        <a:srgbClr val="FFFFFF"/>
      </a:lt2>
      <a:accent1>
        <a:srgbClr val="4B1919"/>
      </a:accent1>
      <a:accent2>
        <a:srgbClr val="FFD966"/>
      </a:accent2>
      <a:accent3>
        <a:srgbClr val="85CDC1"/>
      </a:accent3>
      <a:accent4>
        <a:srgbClr val="3B3838"/>
      </a:accent4>
      <a:accent5>
        <a:srgbClr val="FFFFFF"/>
      </a:accent5>
      <a:accent6>
        <a:srgbClr val="FFFFFF"/>
      </a:accent6>
      <a:hlink>
        <a:srgbClr val="85CDC1"/>
      </a:hlink>
      <a:folHlink>
        <a:srgbClr val="FF000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DEEA25CC0A0AC24199CDC46C25B8B0BC" ma:contentTypeVersion="9" ma:contentTypeDescription="Create a new document." ma:contentTypeScope="" ma:versionID="76e25e1730b4532ab1d5e5b131a96a5a">
  <xsd:schema xmlns:xsd="http://www.w3.org/2001/XMLSchema" xmlns:xs="http://www.w3.org/2001/XMLSchema" xmlns:p="http://schemas.microsoft.com/office/2006/metadata/properties" xmlns:ns1="http://schemas.microsoft.com/sharepoint/v3" xmlns:ns2="6dc4bcd6-49db-4c07-9060-8acfc67cef9f" xmlns:ns3="fb0879af-3eba-417a-a55a-ffe6dcd6ca77" targetNamespace="http://schemas.microsoft.com/office/2006/metadata/properties" ma:root="true" ma:fieldsID="ad1e9281a84c4949647088091c718de3" ns1:_="" ns2:_="" ns3:_="">
    <xsd:import namespace="http://schemas.microsoft.com/sharepoint/v3"/>
    <xsd:import namespace="6dc4bcd6-49db-4c07-9060-8acfc67cef9f"/>
    <xsd:import namespace="fb0879af-3eba-417a-a55a-ffe6dcd6ca77"/>
    <xsd:element name="properties">
      <xsd:complexType>
        <xsd:sequence>
          <xsd:element name="documentManagement">
            <xsd:complexType>
              <xsd:all>
                <xsd:element ref="ns2:MediaServiceMetadata" minOccurs="0"/>
                <xsd:element ref="ns2:MediaServiceFastMetadata" minOccurs="0"/>
                <xsd:element ref="ns2:MediaServiceOCR" minOccurs="0"/>
                <xsd:element ref="ns3:SharedWithUsers" minOccurs="0"/>
                <xsd:element ref="ns3:SharedWithDetails" minOccurs="0"/>
                <xsd:element ref="ns3:LastSharedByUser" minOccurs="0"/>
                <xsd:element ref="ns3:LastSharedByTime"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5" nillable="true" ma:displayName="Unified Compliance Policy Properties" ma:hidden="true" ma:internalName="_ip_UnifiedCompliancePolicyProperties">
      <xsd:simpleType>
        <xsd:restriction base="dms:Note"/>
      </xsd:simpleType>
    </xsd:element>
    <xsd:element name="_ip_UnifiedCompliancePolicyUIAction" ma:index="16"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dc4bcd6-49db-4c07-9060-8acfc67cef9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MediaServiceOCR"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b0879af-3eba-417a-a55a-ffe6dcd6ca77"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LastSharedByUser" ma:index="13" nillable="true" ma:displayName="Last Shared By User" ma:hidden="true" ma:internalName="LastSharedByUser" ma:readOnly="true">
      <xsd:simpleType>
        <xsd:restriction base="dms:Note"/>
      </xsd:simpleType>
    </xsd:element>
    <xsd:element name="LastSharedByTime" ma:index="14" nillable="true" ma:displayName="Last Shared By Time" ma:hidden="true" ma:internalName="LastSharedByTime" ma:readOnly="tru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004731-2B80-4934-A058-BD0BA9AC6042}">
  <ds:schemaRefs>
    <ds:schemaRef ds:uri="http://schemas.microsoft.com/sharepoint/v3/contenttype/forms"/>
  </ds:schemaRefs>
</ds:datastoreItem>
</file>

<file path=customXml/itemProps2.xml><?xml version="1.0" encoding="utf-8"?>
<ds:datastoreItem xmlns:ds="http://schemas.openxmlformats.org/officeDocument/2006/customXml" ds:itemID="{C516C7A1-59C0-4C29-87A9-3FFD40E56E7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6dc4bcd6-49db-4c07-9060-8acfc67cef9f"/>
    <ds:schemaRef ds:uri="fb0879af-3eba-417a-a55a-ffe6dcd6ca7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3AE803B-26EA-40FF-870A-D0EF6A324646}">
  <ds:schemaRefs>
    <ds:schemaRef ds:uri="http://schemas.microsoft.com/office/2006/metadata/properties"/>
    <ds:schemaRef ds:uri="http://schemas.microsoft.com/office/infopath/2007/PartnerControls"/>
    <ds:schemaRef ds:uri="http://schemas.microsoft.com/sharepoint/v3"/>
  </ds:schemaRefs>
</ds:datastoreItem>
</file>

<file path=customXml/itemProps4.xml><?xml version="1.0" encoding="utf-8"?>
<ds:datastoreItem xmlns:ds="http://schemas.openxmlformats.org/officeDocument/2006/customXml" ds:itemID="{860F9F0B-2A43-41BC-9B67-C64ECB8E7F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Earth tones letterhead.dotx</Template>
  <TotalTime>0</TotalTime>
  <Pages>1</Pages>
  <Words>220</Words>
  <Characters>1254</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Alex</dc:creator>
  <cp:lastModifiedBy>Muhammad Naveed Ahmed</cp:lastModifiedBy>
  <cp:revision>2</cp:revision>
  <dcterms:created xsi:type="dcterms:W3CDTF">2018-08-11T10:27:00Z</dcterms:created>
  <dcterms:modified xsi:type="dcterms:W3CDTF">2018-08-11T10:27:00Z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0x010100DEEA25CC0A0AC24199CDC46C25B8B0BC</vt:lpwstr>
  </property>
</Properties>
</file>