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600" w:firstRow="0" w:lastRow="0" w:firstColumn="0" w:lastColumn="0" w:noHBand="1" w:noVBand="1"/>
        <w:tblDescription w:val="Layout table"/>
      </w:tblPr>
      <w:tblGrid>
        <w:gridCol w:w="9360"/>
      </w:tblGrid>
      <w:tr w:rsidR="00CB0809" w:rsidTr="00866DCF">
        <w:trPr>
          <w:trHeight w:val="1077"/>
        </w:trPr>
        <w:tc>
          <w:tcPr>
            <w:tcW w:w="9360" w:type="dxa"/>
          </w:tcPr>
          <w:p w:rsidR="00CB0809" w:rsidRDefault="00CB0809" w:rsidP="00CB0809">
            <w:r w:rsidRPr="00BF3499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453014D2" wp14:editId="6BE95968">
                  <wp:simplePos x="0" y="0"/>
                  <wp:positionH relativeFrom="margin">
                    <wp:posOffset>4686300</wp:posOffset>
                  </wp:positionH>
                  <wp:positionV relativeFrom="paragraph">
                    <wp:posOffset>0</wp:posOffset>
                  </wp:positionV>
                  <wp:extent cx="1125220" cy="526415"/>
                  <wp:effectExtent l="0" t="0" r="0" b="6985"/>
                  <wp:wrapTight wrapText="bothSides">
                    <wp:wrapPolygon edited="0">
                      <wp:start x="0" y="0"/>
                      <wp:lineTo x="0" y="21105"/>
                      <wp:lineTo x="21210" y="21105"/>
                      <wp:lineTo x="21210" y="1563"/>
                      <wp:lineTo x="20479" y="0"/>
                      <wp:lineTo x="0" y="0"/>
                    </wp:wrapPolygon>
                  </wp:wrapTight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logo_placeholder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220" cy="526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CB0809" w:rsidTr="00866DCF">
        <w:trPr>
          <w:trHeight w:val="1701"/>
        </w:trPr>
        <w:tc>
          <w:tcPr>
            <w:tcW w:w="9360" w:type="dxa"/>
          </w:tcPr>
          <w:sdt>
            <w:sdtPr>
              <w:alias w:val="Enter Street Address, City, ST ZIP Code:"/>
              <w:tag w:val="Enter  Street Address, City, ST ZIP Code:"/>
              <w:id w:val="223497027"/>
              <w:placeholder>
                <w:docPart w:val="9DB6E33CECCF440595D2666842C87AE3"/>
              </w:placeholder>
              <w:temporary/>
              <w:showingPlcHdr/>
              <w15:appearance w15:val="hidden"/>
            </w:sdtPr>
            <w:sdtEndPr/>
            <w:sdtContent>
              <w:p w:rsidR="00CB0809" w:rsidRPr="00752FC4" w:rsidRDefault="00CB0809" w:rsidP="00CB0809">
                <w:pPr>
                  <w:pStyle w:val="ContactInfo"/>
                </w:pPr>
                <w:r w:rsidRPr="00752FC4">
                  <w:t>Street Address, City, ST ZIP Code</w:t>
                </w:r>
              </w:p>
            </w:sdtContent>
          </w:sdt>
          <w:sdt>
            <w:sdtPr>
              <w:alias w:val="Enter Telephone:"/>
              <w:tag w:val="Enter Telephone:"/>
              <w:id w:val="510197970"/>
              <w:placeholder>
                <w:docPart w:val="4DA6EDB6065B4131803B8CB5EA0AE7FF"/>
              </w:placeholder>
              <w:temporary/>
              <w:showingPlcHdr/>
              <w15:appearance w15:val="hidden"/>
            </w:sdtPr>
            <w:sdtEndPr/>
            <w:sdtContent>
              <w:p w:rsidR="00CB0809" w:rsidRPr="00752FC4" w:rsidRDefault="00CB0809" w:rsidP="00CB0809">
                <w:pPr>
                  <w:pStyle w:val="ContactInfo"/>
                </w:pPr>
                <w:r w:rsidRPr="00752FC4">
                  <w:t>Telephone</w:t>
                </w:r>
              </w:p>
            </w:sdtContent>
          </w:sdt>
          <w:sdt>
            <w:sdtPr>
              <w:alias w:val="Enter Email:"/>
              <w:tag w:val="Enter Email:"/>
              <w:id w:val="945582249"/>
              <w:placeholder>
                <w:docPart w:val="60D57EEF09154017B691A0DB49F56468"/>
              </w:placeholder>
              <w:temporary/>
              <w:showingPlcHdr/>
              <w15:appearance w15:val="hidden"/>
            </w:sdtPr>
            <w:sdtEndPr/>
            <w:sdtContent>
              <w:p w:rsidR="00CB0809" w:rsidRDefault="00CB0809" w:rsidP="00CB0809">
                <w:pPr>
                  <w:pStyle w:val="ContactInfo"/>
                </w:pPr>
                <w:r w:rsidRPr="00752FC4">
                  <w:t>Email</w:t>
                </w:r>
              </w:p>
            </w:sdtContent>
          </w:sdt>
        </w:tc>
      </w:tr>
    </w:tbl>
    <w:p w:rsidR="00866DCF" w:rsidRPr="00866DCF" w:rsidRDefault="00866DCF" w:rsidP="00866DCF">
      <w:pPr>
        <w:pStyle w:val="Address"/>
        <w:rPr>
          <w:sz w:val="28"/>
        </w:rPr>
      </w:pPr>
      <w:r w:rsidRPr="00866DCF">
        <w:rPr>
          <w:sz w:val="28"/>
        </w:rPr>
        <w:t>DAY | DATE | PLACE</w:t>
      </w:r>
    </w:p>
    <w:p w:rsidR="00866DCF" w:rsidRPr="00866DCF" w:rsidRDefault="00866DCF" w:rsidP="00866DCF">
      <w:pPr>
        <w:spacing w:after="0"/>
        <w:rPr>
          <w:rFonts w:cstheme="minorHAnsi"/>
          <w:color w:val="595959"/>
          <w:sz w:val="24"/>
        </w:rPr>
      </w:pPr>
      <w:r w:rsidRPr="00866DCF">
        <w:rPr>
          <w:rFonts w:cstheme="minorHAnsi"/>
          <w:color w:val="595959"/>
          <w:sz w:val="24"/>
        </w:rPr>
        <w:t>I hereby affirm, to the best of my knowledge and belief, based on inspections, observations, testing of the [PROJECT] and upon reports sub</w:t>
      </w:r>
      <w:bookmarkStart w:id="0" w:name="_GoBack"/>
      <w:bookmarkEnd w:id="0"/>
      <w:r w:rsidRPr="00866DCF">
        <w:rPr>
          <w:rFonts w:cstheme="minorHAnsi"/>
          <w:color w:val="595959"/>
          <w:sz w:val="24"/>
        </w:rPr>
        <w:t>mitted by others, that this [Project Name] is substantially complete and operable. The [PROJECT] was completed in accordance with the department’s issued [DETAILS] permit.</w:t>
      </w:r>
    </w:p>
    <w:p w:rsidR="00866DCF" w:rsidRDefault="00866DCF" w:rsidP="008D0AA7">
      <w:pPr>
        <w:pStyle w:val="Salutation"/>
      </w:pPr>
    </w:p>
    <w:p w:rsidR="00866DCF" w:rsidRDefault="00866DCF" w:rsidP="00866DCF">
      <w:pPr>
        <w:pStyle w:val="Heading3"/>
      </w:pPr>
    </w:p>
    <w:p w:rsidR="00866DCF" w:rsidRPr="00866DCF" w:rsidRDefault="00866DCF" w:rsidP="00866DCF">
      <w:pPr>
        <w:pStyle w:val="Heading3"/>
        <w:rPr>
          <w:rFonts w:asciiTheme="minorHAnsi" w:hAnsiTheme="minorHAnsi" w:cstheme="minorHAnsi"/>
          <w:caps/>
          <w:sz w:val="26"/>
        </w:rPr>
      </w:pPr>
      <w:r w:rsidRPr="00866DCF">
        <w:rPr>
          <w:rFonts w:asciiTheme="minorHAnsi" w:hAnsiTheme="minorHAnsi" w:cstheme="minorHAnsi"/>
          <w:sz w:val="26"/>
        </w:rPr>
        <w:t>PROJECT NAME</w:t>
      </w:r>
    </w:p>
    <w:p w:rsidR="00866DCF" w:rsidRPr="00866DCF" w:rsidRDefault="00866DCF" w:rsidP="00866DCF">
      <w:pPr>
        <w:spacing w:after="0"/>
        <w:contextualSpacing/>
        <w:rPr>
          <w:rFonts w:cstheme="minorHAnsi"/>
        </w:rPr>
      </w:pPr>
      <w:r w:rsidRPr="00866DCF">
        <w:rPr>
          <w:rFonts w:cstheme="minorHAnsi"/>
        </w:rPr>
        <w:t>Write project name here. Add further details</w:t>
      </w:r>
    </w:p>
    <w:p w:rsidR="00866DCF" w:rsidRPr="00866DCF" w:rsidRDefault="00866DCF" w:rsidP="00866DCF">
      <w:pPr>
        <w:pStyle w:val="Heading3"/>
        <w:rPr>
          <w:rFonts w:asciiTheme="minorHAnsi" w:hAnsiTheme="minorHAnsi" w:cstheme="minorHAnsi"/>
          <w:sz w:val="26"/>
        </w:rPr>
      </w:pPr>
      <w:r w:rsidRPr="00866DCF">
        <w:rPr>
          <w:rFonts w:asciiTheme="minorHAnsi" w:hAnsiTheme="minorHAnsi" w:cstheme="minorHAnsi"/>
          <w:sz w:val="26"/>
        </w:rPr>
        <w:t>PROJECT DESCRIPTION</w:t>
      </w:r>
    </w:p>
    <w:p w:rsidR="00866DCF" w:rsidRPr="00866DCF" w:rsidRDefault="00866DCF" w:rsidP="00866DCF">
      <w:pPr>
        <w:spacing w:after="0"/>
        <w:contextualSpacing/>
        <w:rPr>
          <w:rFonts w:cstheme="minorHAnsi"/>
          <w:sz w:val="24"/>
        </w:rPr>
      </w:pPr>
      <w:r w:rsidRPr="00866DCF">
        <w:rPr>
          <w:rFonts w:cstheme="minorHAnsi"/>
        </w:rPr>
        <w:t>This space is provided to write project description</w:t>
      </w:r>
      <w:r w:rsidRPr="00866DCF">
        <w:rPr>
          <w:rFonts w:cstheme="minorHAnsi"/>
          <w:sz w:val="24"/>
        </w:rPr>
        <w:t>.</w:t>
      </w:r>
    </w:p>
    <w:p w:rsidR="00866DCF" w:rsidRPr="00866DCF" w:rsidRDefault="00866DCF" w:rsidP="00866DCF">
      <w:pPr>
        <w:pStyle w:val="Heading3"/>
        <w:rPr>
          <w:rFonts w:asciiTheme="minorHAnsi" w:hAnsiTheme="minorHAnsi" w:cstheme="minorHAnsi"/>
          <w:color w:val="auto"/>
          <w:sz w:val="26"/>
        </w:rPr>
      </w:pPr>
      <w:r w:rsidRPr="00866DCF">
        <w:rPr>
          <w:rFonts w:asciiTheme="minorHAnsi" w:hAnsiTheme="minorHAnsi" w:cstheme="minorHAnsi"/>
          <w:color w:val="auto"/>
          <w:sz w:val="26"/>
        </w:rPr>
        <w:t>Project begin date:</w:t>
      </w:r>
    </w:p>
    <w:p w:rsidR="00866DCF" w:rsidRPr="00866DCF" w:rsidRDefault="00866DCF" w:rsidP="00866DCF">
      <w:pPr>
        <w:pStyle w:val="Heading3"/>
        <w:rPr>
          <w:rFonts w:asciiTheme="minorHAnsi" w:hAnsiTheme="minorHAnsi" w:cstheme="minorHAnsi"/>
          <w:color w:val="auto"/>
          <w:sz w:val="26"/>
        </w:rPr>
      </w:pPr>
      <w:r w:rsidRPr="00866DCF">
        <w:rPr>
          <w:rFonts w:asciiTheme="minorHAnsi" w:hAnsiTheme="minorHAnsi" w:cstheme="minorHAnsi"/>
          <w:color w:val="auto"/>
          <w:sz w:val="26"/>
        </w:rPr>
        <w:t>Substantial completion date:</w:t>
      </w:r>
    </w:p>
    <w:p w:rsidR="00866DCF" w:rsidRPr="00866DCF" w:rsidRDefault="00866DCF" w:rsidP="00866DCF">
      <w:pPr>
        <w:pStyle w:val="Heading3"/>
        <w:rPr>
          <w:rFonts w:asciiTheme="minorHAnsi" w:hAnsiTheme="minorHAnsi" w:cstheme="minorHAnsi"/>
          <w:color w:val="auto"/>
          <w:sz w:val="26"/>
        </w:rPr>
      </w:pPr>
      <w:r w:rsidRPr="00866DCF">
        <w:rPr>
          <w:rFonts w:asciiTheme="minorHAnsi" w:hAnsiTheme="minorHAnsi" w:cstheme="minorHAnsi"/>
          <w:color w:val="auto"/>
          <w:sz w:val="26"/>
        </w:rPr>
        <w:t>Physical completion date:</w:t>
      </w:r>
    </w:p>
    <w:p w:rsidR="00866DCF" w:rsidRPr="00866DCF" w:rsidRDefault="00866DCF" w:rsidP="00866DCF">
      <w:pPr>
        <w:pStyle w:val="Heading3"/>
        <w:framePr w:hSpace="180" w:wrap="around" w:vAnchor="text" w:hAnchor="page" w:x="1293" w:y="667"/>
        <w:rPr>
          <w:rFonts w:asciiTheme="minorHAnsi" w:hAnsiTheme="minorHAnsi" w:cstheme="minorHAnsi"/>
          <w:sz w:val="26"/>
        </w:rPr>
      </w:pPr>
      <w:r w:rsidRPr="00866DCF">
        <w:rPr>
          <w:rFonts w:asciiTheme="minorHAnsi" w:hAnsiTheme="minorHAnsi" w:cstheme="minorHAnsi"/>
          <w:sz w:val="26"/>
        </w:rPr>
        <w:t>CONTRACTOR INFORMATION</w:t>
      </w:r>
    </w:p>
    <w:sdt>
      <w:sdtPr>
        <w:rPr>
          <w:rFonts w:cstheme="minorHAnsi"/>
        </w:rPr>
        <w:id w:val="-999190754"/>
        <w:placeholder>
          <w:docPart w:val="2AC1C22197304503B7CCC4A1347AC63B"/>
        </w:placeholder>
        <w:showingPlcHdr/>
        <w15:appearance w15:val="hidden"/>
      </w:sdtPr>
      <w:sdtContent>
        <w:p w:rsidR="00866DCF" w:rsidRPr="00866DCF" w:rsidRDefault="00866DCF" w:rsidP="00866DCF">
          <w:pPr>
            <w:framePr w:hSpace="180" w:wrap="around" w:vAnchor="text" w:hAnchor="page" w:x="1293" w:y="667"/>
            <w:spacing w:after="0"/>
            <w:contextualSpacing/>
            <w:rPr>
              <w:rFonts w:cstheme="minorHAnsi"/>
            </w:rPr>
          </w:pPr>
          <w:r w:rsidRPr="00866DCF">
            <w:rPr>
              <w:rFonts w:cstheme="minorHAnsi"/>
            </w:rPr>
            <w:t>[Name]</w:t>
          </w:r>
        </w:p>
      </w:sdtContent>
    </w:sdt>
    <w:sdt>
      <w:sdtPr>
        <w:rPr>
          <w:rFonts w:cstheme="minorHAnsi"/>
        </w:rPr>
        <w:id w:val="-597493808"/>
        <w:placeholder>
          <w:docPart w:val="2ECC2E1646E84FDC994F80C073E7F599"/>
        </w:placeholder>
        <w:showingPlcHdr/>
        <w15:appearance w15:val="hidden"/>
      </w:sdtPr>
      <w:sdtContent>
        <w:p w:rsidR="00866DCF" w:rsidRPr="00866DCF" w:rsidRDefault="00866DCF" w:rsidP="00866DCF">
          <w:pPr>
            <w:framePr w:hSpace="180" w:wrap="around" w:vAnchor="text" w:hAnchor="page" w:x="1293" w:y="667"/>
            <w:spacing w:after="0"/>
            <w:contextualSpacing/>
            <w:rPr>
              <w:rFonts w:cstheme="minorHAnsi"/>
            </w:rPr>
          </w:pPr>
          <w:r w:rsidRPr="00866DCF">
            <w:rPr>
              <w:rFonts w:cstheme="minorHAnsi"/>
            </w:rPr>
            <w:t>[Company Name]</w:t>
          </w:r>
        </w:p>
      </w:sdtContent>
    </w:sdt>
    <w:p w:rsidR="00866DCF" w:rsidRPr="00866DCF" w:rsidRDefault="00866DCF" w:rsidP="00866DCF">
      <w:pPr>
        <w:framePr w:hSpace="180" w:wrap="around" w:vAnchor="text" w:hAnchor="page" w:x="1293" w:y="667"/>
        <w:spacing w:after="0"/>
        <w:contextualSpacing/>
        <w:rPr>
          <w:rFonts w:cstheme="minorHAnsi"/>
        </w:rPr>
      </w:pPr>
      <w:sdt>
        <w:sdtPr>
          <w:rPr>
            <w:rFonts w:cstheme="minorHAnsi"/>
          </w:rPr>
          <w:id w:val="1712542032"/>
          <w:placeholder>
            <w:docPart w:val="6D755991E1BD4D0298D287B1E23D8ED1"/>
          </w:placeholder>
          <w:showingPlcHdr/>
          <w15:appearance w15:val="hidden"/>
        </w:sdtPr>
        <w:sdtContent>
          <w:r w:rsidRPr="00866DCF">
            <w:rPr>
              <w:rFonts w:cstheme="minorHAnsi"/>
              <w:sz w:val="24"/>
            </w:rPr>
            <w:t>[Street Address]</w:t>
          </w:r>
        </w:sdtContent>
      </w:sdt>
      <w:r w:rsidRPr="00866DCF">
        <w:rPr>
          <w:rFonts w:cstheme="minorHAnsi"/>
        </w:rPr>
        <w:t xml:space="preserve"> </w:t>
      </w:r>
      <w:sdt>
        <w:sdtPr>
          <w:rPr>
            <w:rFonts w:cstheme="minorHAnsi"/>
          </w:rPr>
          <w:id w:val="-808014887"/>
          <w:placeholder>
            <w:docPart w:val="B82207636F224D22A5A439D50D8A825D"/>
          </w:placeholder>
          <w:showingPlcHdr/>
          <w15:appearance w15:val="hidden"/>
        </w:sdtPr>
        <w:sdtContent>
          <w:r w:rsidRPr="00866DCF">
            <w:rPr>
              <w:rFonts w:cstheme="minorHAnsi"/>
            </w:rPr>
            <w:t>[City, ST  ZIP Code]</w:t>
          </w:r>
        </w:sdtContent>
      </w:sdt>
      <w:r w:rsidRPr="00866DCF">
        <w:rPr>
          <w:rFonts w:cstheme="minorHAnsi"/>
        </w:rPr>
        <w:t xml:space="preserve"> Phone </w:t>
      </w:r>
      <w:sdt>
        <w:sdtPr>
          <w:rPr>
            <w:rFonts w:cstheme="minorHAnsi"/>
          </w:rPr>
          <w:id w:val="149113088"/>
          <w:placeholder>
            <w:docPart w:val="DE24DAB5865246F084707B0D3FED6F9D"/>
          </w:placeholder>
          <w:showingPlcHdr/>
          <w15:appearance w15:val="hidden"/>
        </w:sdtPr>
        <w:sdtContent>
          <w:r w:rsidRPr="00866DCF">
            <w:rPr>
              <w:rFonts w:cstheme="minorHAnsi"/>
              <w:sz w:val="24"/>
            </w:rPr>
            <w:t>[phone]</w:t>
          </w:r>
        </w:sdtContent>
      </w:sdt>
      <w:r w:rsidRPr="00866DCF">
        <w:rPr>
          <w:rFonts w:cstheme="minorHAnsi"/>
        </w:rPr>
        <w:t xml:space="preserve"> </w:t>
      </w:r>
      <w:sdt>
        <w:sdtPr>
          <w:rPr>
            <w:rFonts w:cstheme="minorHAnsi"/>
          </w:rPr>
          <w:id w:val="-652207094"/>
          <w:placeholder>
            <w:docPart w:val="4F94821535184F00BC763DF1DA7E2E59"/>
          </w:placeholder>
          <w:showingPlcHdr/>
          <w15:appearance w15:val="hidden"/>
        </w:sdtPr>
        <w:sdtContent>
          <w:r w:rsidRPr="00866DCF">
            <w:rPr>
              <w:rFonts w:cstheme="minorHAnsi"/>
            </w:rPr>
            <w:t>[email]</w:t>
          </w:r>
        </w:sdtContent>
      </w:sdt>
    </w:p>
    <w:p w:rsidR="00866DCF" w:rsidRPr="00866DCF" w:rsidRDefault="00866DCF" w:rsidP="00866DCF">
      <w:pPr>
        <w:rPr>
          <w:sz w:val="24"/>
        </w:rPr>
      </w:pPr>
      <w:r w:rsidRPr="00866DCF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614DF1" wp14:editId="2FF7B6C5">
                <wp:simplePos x="0" y="0"/>
                <wp:positionH relativeFrom="column">
                  <wp:posOffset>-121920</wp:posOffset>
                </wp:positionH>
                <wp:positionV relativeFrom="paragraph">
                  <wp:posOffset>1584960</wp:posOffset>
                </wp:positionV>
                <wp:extent cx="6132786" cy="7882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2786" cy="788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5188" w:type="pct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043"/>
                              <w:gridCol w:w="4683"/>
                            </w:tblGrid>
                            <w:tr w:rsidR="00866DCF" w:rsidRPr="00657379" w:rsidTr="00FB4D41">
                              <w:tc>
                                <w:tcPr>
                                  <w:tcW w:w="5043" w:type="dxa"/>
                                </w:tcPr>
                                <w:p w:rsidR="00866DCF" w:rsidRDefault="00866DCF" w:rsidP="00FB4D41">
                                  <w:pPr>
                                    <w:spacing w:after="0"/>
                                    <w:rPr>
                                      <w:rFonts w:cstheme="minorHAnsi"/>
                                    </w:rPr>
                                  </w:pPr>
                                  <w:r w:rsidRPr="00657379">
                                    <w:rPr>
                                      <w:rFonts w:cstheme="minorHAnsi"/>
                                    </w:rPr>
                                    <w:t>Certified by</w:t>
                                  </w:r>
                                </w:p>
                                <w:p w:rsidR="00866DCF" w:rsidRPr="00657379" w:rsidRDefault="00866DCF" w:rsidP="00FB4D41">
                                  <w:pPr>
                                    <w:spacing w:after="0"/>
                                    <w:rPr>
                                      <w:rFonts w:cstheme="minorHAnsi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</w:rPr>
                                    <w:t>[INCLUDE STAMP]</w:t>
                                  </w:r>
                                </w:p>
                              </w:tc>
                              <w:tc>
                                <w:tcPr>
                                  <w:tcW w:w="4683" w:type="dxa"/>
                                </w:tcPr>
                                <w:p w:rsidR="00866DCF" w:rsidRPr="00657379" w:rsidRDefault="00866DCF" w:rsidP="00FB4D41">
                                  <w:pPr>
                                    <w:spacing w:after="0"/>
                                    <w:rPr>
                                      <w:rFonts w:cstheme="minorHAnsi"/>
                                    </w:rPr>
                                  </w:pPr>
                                  <w:r w:rsidRPr="00657379">
                                    <w:rPr>
                                      <w:rFonts w:cstheme="minorHAnsi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</w:tbl>
                          <w:p w:rsidR="00866DCF" w:rsidRDefault="00866DCF" w:rsidP="00866DC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0614DF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9.6pt;margin-top:124.8pt;width:482.9pt;height:62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" filled="f" stroked="f" strokeweight=".5pt">
                <v:textbox>
                  <w:txbxContent>
                    <w:tbl>
                      <w:tblPr>
                        <w:tblW w:w="5188" w:type="pct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043"/>
                        <w:gridCol w:w="4683"/>
                      </w:tblGrid>
                      <w:tr w:rsidR="00866DCF" w:rsidRPr="00657379" w:rsidTr="00FB4D41">
                        <w:tc>
                          <w:tcPr>
                            <w:tcW w:w="5043" w:type="dxa"/>
                          </w:tcPr>
                          <w:p w:rsidR="00866DCF" w:rsidRDefault="00866DCF" w:rsidP="00FB4D41">
                            <w:pPr>
                              <w:spacing w:after="0"/>
                              <w:rPr>
                                <w:rFonts w:cstheme="minorHAnsi"/>
                              </w:rPr>
                            </w:pPr>
                            <w:r w:rsidRPr="00657379">
                              <w:rPr>
                                <w:rFonts w:cstheme="minorHAnsi"/>
                              </w:rPr>
                              <w:t>Certified by</w:t>
                            </w:r>
                          </w:p>
                          <w:p w:rsidR="00866DCF" w:rsidRPr="00657379" w:rsidRDefault="00866DCF" w:rsidP="00FB4D41">
                            <w:pPr>
                              <w:spacing w:after="0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[INCLUDE STAMP]</w:t>
                            </w:r>
                          </w:p>
                        </w:tc>
                        <w:tc>
                          <w:tcPr>
                            <w:tcW w:w="4683" w:type="dxa"/>
                          </w:tcPr>
                          <w:p w:rsidR="00866DCF" w:rsidRPr="00657379" w:rsidRDefault="00866DCF" w:rsidP="00FB4D41">
                            <w:pPr>
                              <w:spacing w:after="0"/>
                              <w:rPr>
                                <w:rFonts w:cstheme="minorHAnsi"/>
                              </w:rPr>
                            </w:pPr>
                            <w:r w:rsidRPr="00657379">
                              <w:rPr>
                                <w:rFonts w:cstheme="minorHAnsi"/>
                              </w:rPr>
                              <w:t>Date</w:t>
                            </w:r>
                          </w:p>
                        </w:tc>
                      </w:tr>
                    </w:tbl>
                    <w:p w:rsidR="00866DCF" w:rsidRDefault="00866DCF" w:rsidP="00866DCF"/>
                  </w:txbxContent>
                </v:textbox>
              </v:shape>
            </w:pict>
          </mc:Fallback>
        </mc:AlternateContent>
      </w:r>
      <w:r w:rsidRPr="00866DCF">
        <w:rPr>
          <w:rFonts w:cstheme="minorHAnsi"/>
          <w:sz w:val="24"/>
        </w:rPr>
        <w:t>Completion date:</w:t>
      </w:r>
    </w:p>
    <w:sectPr w:rsidR="00866DCF" w:rsidRPr="00866DCF" w:rsidSect="00192FE5">
      <w:headerReference w:type="default" r:id="rId12"/>
      <w:footerReference w:type="default" r:id="rId13"/>
      <w:footerReference w:type="first" r:id="rId14"/>
      <w:pgSz w:w="12240" w:h="15840" w:code="1"/>
      <w:pgMar w:top="1440" w:right="1440" w:bottom="2520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1177" w:rsidRDefault="00E41177">
      <w:pPr>
        <w:spacing w:after="0" w:line="240" w:lineRule="auto"/>
      </w:pPr>
      <w:r>
        <w:separator/>
      </w:r>
    </w:p>
    <w:p w:rsidR="00E41177" w:rsidRDefault="00E41177"/>
  </w:endnote>
  <w:endnote w:type="continuationSeparator" w:id="0">
    <w:p w:rsidR="00E41177" w:rsidRDefault="00E41177">
      <w:pPr>
        <w:spacing w:after="0" w:line="240" w:lineRule="auto"/>
      </w:pPr>
      <w:r>
        <w:continuationSeparator/>
      </w:r>
    </w:p>
    <w:p w:rsidR="00E41177" w:rsidRDefault="00E411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6DCF" w:rsidRDefault="00866DCF" w:rsidP="00866DCF">
    <w:pPr>
      <w:pStyle w:val="Footer"/>
      <w:jc w:val="left"/>
    </w:pPr>
    <w:r>
      <w:t>wordexceltemplates.com</w:t>
    </w:r>
  </w:p>
  <w:p w:rsidR="00866DCF" w:rsidRDefault="00866DC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FC4" w:rsidRDefault="00752FC4" w:rsidP="00752FC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1177" w:rsidRDefault="00E41177">
      <w:pPr>
        <w:spacing w:after="0" w:line="240" w:lineRule="auto"/>
      </w:pPr>
      <w:r>
        <w:separator/>
      </w:r>
    </w:p>
    <w:p w:rsidR="00E41177" w:rsidRDefault="00E41177"/>
  </w:footnote>
  <w:footnote w:type="continuationSeparator" w:id="0">
    <w:p w:rsidR="00E41177" w:rsidRDefault="00E41177">
      <w:pPr>
        <w:spacing w:after="0" w:line="240" w:lineRule="auto"/>
      </w:pPr>
      <w:r>
        <w:continuationSeparator/>
      </w:r>
    </w:p>
    <w:p w:rsidR="00E41177" w:rsidRDefault="00E411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4EEF" w:rsidRDefault="001B4EEF" w:rsidP="001B4EEF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6679A916" wp14:editId="62175C11">
              <wp:simplePos x="0" y="0"/>
              <wp:positionH relativeFrom="page">
                <wp:posOffset>0</wp:posOffset>
              </wp:positionH>
              <wp:positionV relativeFrom="page">
                <wp:posOffset>397510</wp:posOffset>
              </wp:positionV>
              <wp:extent cx="7782130" cy="9627512"/>
              <wp:effectExtent l="0" t="0" r="0" b="0"/>
              <wp:wrapNone/>
              <wp:docPr id="2" name="Group 2" descr="Background design and shapes 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82130" cy="9627512"/>
                        <a:chOff x="0" y="438150"/>
                        <a:chExt cx="7782130" cy="9627512"/>
                      </a:xfrm>
                    </wpg:grpSpPr>
                    <wps:wsp>
                      <wps:cNvPr id="4" name="Freeform: Shape 21">
                        <a:extLst/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438150"/>
                          <a:ext cx="1738276" cy="1896280"/>
                        </a:xfrm>
                        <a:custGeom>
                          <a:avLst/>
                          <a:gdLst>
                            <a:gd name="connsiteX0" fmla="*/ 1628881 w 1738276"/>
                            <a:gd name="connsiteY0" fmla="*/ 1895780 h 1896280"/>
                            <a:gd name="connsiteX1" fmla="*/ 1700732 w 1738276"/>
                            <a:gd name="connsiteY1" fmla="*/ 1696892 h 1896280"/>
                            <a:gd name="connsiteX2" fmla="*/ 13603 w 1738276"/>
                            <a:gd name="connsiteY2" fmla="*/ 13572 h 1896280"/>
                            <a:gd name="connsiteX3" fmla="*/ 0 w 1738276"/>
                            <a:gd name="connsiteY3" fmla="*/ 0 h 1896280"/>
                            <a:gd name="connsiteX4" fmla="*/ 0 w 1738276"/>
                            <a:gd name="connsiteY4" fmla="*/ 329116 h 1896280"/>
                            <a:gd name="connsiteX5" fmla="*/ 19162 w 1738276"/>
                            <a:gd name="connsiteY5" fmla="*/ 353290 h 1896280"/>
                            <a:gd name="connsiteX6" fmla="*/ 1506705 w 1738276"/>
                            <a:gd name="connsiteY6" fmla="*/ 1831895 h 1896280"/>
                            <a:gd name="connsiteX7" fmla="*/ 1539043 w 1738276"/>
                            <a:gd name="connsiteY7" fmla="*/ 1864038 h 1896280"/>
                            <a:gd name="connsiteX8" fmla="*/ 1628881 w 1738276"/>
                            <a:gd name="connsiteY8" fmla="*/ 1895780 h 18962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738276" h="1896280">
                              <a:moveTo>
                                <a:pt x="1628881" y="1895780"/>
                              </a:moveTo>
                              <a:cubicBezTo>
                                <a:pt x="1716497" y="1887343"/>
                                <a:pt x="1783194" y="1774036"/>
                                <a:pt x="1700732" y="1696892"/>
                              </a:cubicBezTo>
                              <a:cubicBezTo>
                                <a:pt x="415301" y="414363"/>
                                <a:pt x="93943" y="93731"/>
                                <a:pt x="13603" y="13572"/>
                              </a:cubicBezTo>
                              <a:lnTo>
                                <a:pt x="0" y="0"/>
                              </a:lnTo>
                              <a:lnTo>
                                <a:pt x="0" y="329116"/>
                              </a:lnTo>
                              <a:lnTo>
                                <a:pt x="19162" y="353290"/>
                              </a:lnTo>
                              <a:cubicBezTo>
                                <a:pt x="1506705" y="1831895"/>
                                <a:pt x="1506705" y="1831895"/>
                                <a:pt x="1506705" y="1831895"/>
                              </a:cubicBezTo>
                              <a:cubicBezTo>
                                <a:pt x="1519640" y="1844752"/>
                                <a:pt x="1526108" y="1857610"/>
                                <a:pt x="1539043" y="1864038"/>
                              </a:cubicBezTo>
                              <a:cubicBezTo>
                                <a:pt x="1568147" y="1889753"/>
                                <a:pt x="1599676" y="1898593"/>
                                <a:pt x="1628881" y="189578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Freeform: Shape 31">
                        <a:extLst/>
                      </wps:cNvPr>
                      <wps:cNvSpPr>
                        <a:spLocks/>
                      </wps:cNvSpPr>
                      <wps:spPr bwMode="auto">
                        <a:xfrm>
                          <a:off x="6705600" y="9115425"/>
                          <a:ext cx="1070039" cy="950237"/>
                        </a:xfrm>
                        <a:custGeom>
                          <a:avLst/>
                          <a:gdLst>
                            <a:gd name="connsiteX0" fmla="*/ 1070039 w 1070039"/>
                            <a:gd name="connsiteY0" fmla="*/ 0 h 950237"/>
                            <a:gd name="connsiteX1" fmla="*/ 1070039 w 1070039"/>
                            <a:gd name="connsiteY1" fmla="*/ 950237 h 950237"/>
                            <a:gd name="connsiteX2" fmla="*/ 0 w 1070039"/>
                            <a:gd name="connsiteY2" fmla="*/ 950237 h 9502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070039" h="950237">
                              <a:moveTo>
                                <a:pt x="1070039" y="0"/>
                              </a:moveTo>
                              <a:lnTo>
                                <a:pt x="1070039" y="950237"/>
                              </a:lnTo>
                              <a:lnTo>
                                <a:pt x="0" y="95023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Freeform: Shape 30">
                        <a:extLst/>
                      </wps:cNvPr>
                      <wps:cNvSpPr>
                        <a:spLocks/>
                      </wps:cNvSpPr>
                      <wps:spPr bwMode="auto">
                        <a:xfrm>
                          <a:off x="5780564" y="8289428"/>
                          <a:ext cx="1991837" cy="1776225"/>
                        </a:xfrm>
                        <a:custGeom>
                          <a:avLst/>
                          <a:gdLst>
                            <a:gd name="connsiteX0" fmla="*/ 1991837 w 1991837"/>
                            <a:gd name="connsiteY0" fmla="*/ 0 h 1776225"/>
                            <a:gd name="connsiteX1" fmla="*/ 1991837 w 1991837"/>
                            <a:gd name="connsiteY1" fmla="*/ 238843 h 1776225"/>
                            <a:gd name="connsiteX2" fmla="*/ 1991837 w 1991837"/>
                            <a:gd name="connsiteY2" fmla="*/ 829191 h 1776225"/>
                            <a:gd name="connsiteX3" fmla="*/ 925407 w 1991837"/>
                            <a:gd name="connsiteY3" fmla="*/ 1776225 h 1776225"/>
                            <a:gd name="connsiteX4" fmla="*/ 0 w 1991837"/>
                            <a:gd name="connsiteY4" fmla="*/ 1776225 h 17762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991837" h="1776225">
                              <a:moveTo>
                                <a:pt x="1991837" y="0"/>
                              </a:moveTo>
                              <a:lnTo>
                                <a:pt x="1991837" y="238843"/>
                              </a:lnTo>
                              <a:lnTo>
                                <a:pt x="1991837" y="829191"/>
                              </a:lnTo>
                              <a:lnTo>
                                <a:pt x="925407" y="1776225"/>
                              </a:lnTo>
                              <a:lnTo>
                                <a:pt x="0" y="177622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Freeform 8">
                        <a:extLst/>
                      </wps:cNvPr>
                      <wps:cNvSpPr>
                        <a:spLocks/>
                      </wps:cNvSpPr>
                      <wps:spPr bwMode="auto">
                        <a:xfrm>
                          <a:off x="6096000" y="8277225"/>
                          <a:ext cx="1679514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9" name="Freeform: Shape 29" descr="Footer shapes in bottom right corner of document">
                        <a:extLst/>
                      </wps:cNvPr>
                      <wps:cNvSpPr>
                        <a:spLocks/>
                      </wps:cNvSpPr>
                      <wps:spPr bwMode="auto">
                        <a:xfrm>
                          <a:off x="5172075" y="7543800"/>
                          <a:ext cx="2605691" cy="2515287"/>
                        </a:xfrm>
                        <a:custGeom>
                          <a:avLst/>
                          <a:gdLst>
                            <a:gd name="connsiteX0" fmla="*/ 2591733 w 2605691"/>
                            <a:gd name="connsiteY0" fmla="*/ 0 h 2515287"/>
                            <a:gd name="connsiteX1" fmla="*/ 2605691 w 2605691"/>
                            <a:gd name="connsiteY1" fmla="*/ 0 h 2515287"/>
                            <a:gd name="connsiteX2" fmla="*/ 2605691 w 2605691"/>
                            <a:gd name="connsiteY2" fmla="*/ 373697 h 2515287"/>
                            <a:gd name="connsiteX3" fmla="*/ 2605691 w 2605691"/>
                            <a:gd name="connsiteY3" fmla="*/ 411067 h 2515287"/>
                            <a:gd name="connsiteX4" fmla="*/ 2549860 w 2605691"/>
                            <a:gd name="connsiteY4" fmla="*/ 485806 h 2515287"/>
                            <a:gd name="connsiteX5" fmla="*/ 344535 w 2605691"/>
                            <a:gd name="connsiteY5" fmla="*/ 2453944 h 2515287"/>
                            <a:gd name="connsiteX6" fmla="*/ 288704 w 2605691"/>
                            <a:gd name="connsiteY6" fmla="*/ 2503770 h 2515287"/>
                            <a:gd name="connsiteX7" fmla="*/ 271639 w 2605691"/>
                            <a:gd name="connsiteY7" fmla="*/ 2515287 h 2515287"/>
                            <a:gd name="connsiteX8" fmla="*/ 81037 w 2605691"/>
                            <a:gd name="connsiteY8" fmla="*/ 2515287 h 2515287"/>
                            <a:gd name="connsiteX9" fmla="*/ 49678 w 2605691"/>
                            <a:gd name="connsiteY9" fmla="*/ 2492870 h 2515287"/>
                            <a:gd name="connsiteX10" fmla="*/ 51423 w 2605691"/>
                            <a:gd name="connsiteY10" fmla="*/ 2267095 h 2515287"/>
                            <a:gd name="connsiteX11" fmla="*/ 2591733 w 2605691"/>
                            <a:gd name="connsiteY11" fmla="*/ 0 h 25152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2605691" h="2515287">
                              <a:moveTo>
                                <a:pt x="2591733" y="0"/>
                              </a:moveTo>
                              <a:cubicBezTo>
                                <a:pt x="2605691" y="0"/>
                                <a:pt x="2605691" y="0"/>
                                <a:pt x="2605691" y="0"/>
                              </a:cubicBezTo>
                              <a:cubicBezTo>
                                <a:pt x="2605691" y="373697"/>
                                <a:pt x="2605691" y="373697"/>
                                <a:pt x="2605691" y="373697"/>
                              </a:cubicBezTo>
                              <a:cubicBezTo>
                                <a:pt x="2605691" y="386154"/>
                                <a:pt x="2605691" y="398610"/>
                                <a:pt x="2605691" y="411067"/>
                              </a:cubicBezTo>
                              <a:cubicBezTo>
                                <a:pt x="2591733" y="435980"/>
                                <a:pt x="2577776" y="460893"/>
                                <a:pt x="2549860" y="485806"/>
                              </a:cubicBezTo>
                              <a:cubicBezTo>
                                <a:pt x="344535" y="2453944"/>
                                <a:pt x="344535" y="2453944"/>
                                <a:pt x="344535" y="2453944"/>
                              </a:cubicBezTo>
                              <a:cubicBezTo>
                                <a:pt x="330578" y="2478857"/>
                                <a:pt x="316620" y="2491313"/>
                                <a:pt x="288704" y="2503770"/>
                              </a:cubicBezTo>
                              <a:lnTo>
                                <a:pt x="271639" y="2515287"/>
                              </a:lnTo>
                              <a:lnTo>
                                <a:pt x="81037" y="2515287"/>
                              </a:lnTo>
                              <a:lnTo>
                                <a:pt x="49678" y="2492870"/>
                              </a:lnTo>
                              <a:cubicBezTo>
                                <a:pt x="-7898" y="2435259"/>
                                <a:pt x="-25345" y="2341834"/>
                                <a:pt x="51423" y="2267095"/>
                              </a:cubicBezTo>
                              <a:cubicBezTo>
                                <a:pt x="2591733" y="0"/>
                                <a:pt x="2591733" y="0"/>
                                <a:pt x="25917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Freeform 8">
                        <a:extLst/>
                      </wps:cNvPr>
                      <wps:cNvSpPr>
                        <a:spLocks/>
                      </wps:cNvSpPr>
                      <wps:spPr bwMode="auto">
                        <a:xfrm>
                          <a:off x="6086475" y="7705725"/>
                          <a:ext cx="1695655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482C72F" id="Group 2" o:spid="_x0000_s1026" alt="Background design and shapes " style="position:absolute;margin-left:0;margin-top:31.3pt;width:612.75pt;height:758.05pt;z-index:251668480;mso-width-percent:1000;mso-position-horizontal-relative:page;mso-position-vertical-relative:page;mso-width-percent:1000" coordorigin=",4381" coordsize="77821,96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">
              <v:shape id="Freeform: Shape 21" o:spid="_x0000_s1027" style="position:absolute;top:4381;width:17382;height:18963;rotation:180;flip:x;visibility:visible;mso-wrap-style:square;v-text-anchor:top" coordsize="1738276,1896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" path="m1628881,1895780v87616,-8437,154313,-121744,71851,-198888c415301,414363,93943,93731,13603,13572l,,,329116r19162,24174c1506705,1831895,1506705,1831895,1506705,1831895v12935,12857,19403,25715,32338,32143c1568147,1889753,1599676,1898593,1628881,1895780xe" fillcolor="#044f44 [3208]" stroked="f">
                <v:path arrowok="t" o:connecttype="custom" o:connectlocs="1628881,1895780;1700732,1696892;13603,13572;0,0;0,329116;19162,353290;1506705,1831895;1539043,1864038;1628881,1895780" o:connectangles="0,0,0,0,0,0,0,0,0"/>
              </v:shape>
              <v:shape id="Freeform: Shape 31" o:spid="_x0000_s1028" style="position:absolute;left:67056;top:91154;width:10700;height:9502;visibility:visible;mso-wrap-style:square;v-text-anchor:top" coordsize="1070039,950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" path="m1070039,r,950237l,950237,1070039,xe" fillcolor="#9dcb08 [3205]" stroked="f">
                <v:path arrowok="t" o:connecttype="custom" o:connectlocs="1070039,0;1070039,950237;0,950237" o:connectangles="0,0,0"/>
              </v:shape>
              <v:shape id="Freeform: Shape 30" o:spid="_x0000_s1029" style="position:absolute;left:57805;top:82894;width:19919;height:17762;visibility:visible;mso-wrap-style:square;v-text-anchor:top" coordsize="1991837,1776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" path="m1991837,r,238843l1991837,829191,925407,1776225,,1776225,1991837,xe" fillcolor="#10a48e [3206]" stroked="f">
                <v:path arrowok="t" o:connecttype="custom" o:connectlocs="1991837,0;1991837,238843;1991837,829191;925407,1776225;0,1776225" o:connectangles="0,0,0,0,0"/>
              </v:shape>
              <v:shape id="Freeform 8" o:spid="_x0000_s1030" style="position:absolute;left:60960;top:82772;width:16795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" path="m11,182c193,,193,,193,v1,,1,,1,c194,30,194,30,194,30v,1,,2,,3c193,35,192,37,190,39,32,197,32,197,32,197v-1,2,-2,3,-4,4c16,212,,194,11,182xe" fillcolor="#17c0a3 [3207]" stroked="f">
                <v:path arrowok="t" o:connecttype="custom" o:connectlocs="95230,1412099;1670857,0;1679514,0;1679514,232763;1679514,256040;1644885,302593;277033,1528480;242404,1559515;95230,1412099" o:connectangles="0,0,0,0,0,0,0,0,0"/>
              </v:shape>
              <v:shape id="Freeform: Shape 29" o:spid="_x0000_s1031" alt="Footer shapes in bottom right corner of document" style="position:absolute;left:51720;top:75438;width:26057;height:25152;visibility:visible;mso-wrap-style:square;v-text-anchor:top" coordsize="2605691,2515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" path="m2591733,v13958,,13958,,13958,c2605691,373697,2605691,373697,2605691,373697v,12457,,24913,,37370c2591733,435980,2577776,460893,2549860,485806,344535,2453944,344535,2453944,344535,2453944v-13957,24913,-27915,37369,-55831,49826l271639,2515287r-190602,l49678,2492870v-57576,-57611,-75023,-151036,1745,-225775c2591733,,2591733,,2591733,xe" fillcolor="#2c3644 [3209]" stroked="f">
                <v:path arrowok="t" o:connecttype="custom" o:connectlocs="2591733,0;2605691,0;2605691,373697;2605691,411067;2549860,485806;344535,2453944;288704,2503770;271639,2515287;81037,2515287;49678,2492870;51423,2267095;2591733,0" o:connectangles="0,0,0,0,0,0,0,0,0,0,0,0"/>
              </v:shape>
              <v:shape id="Freeform 8" o:spid="_x0000_s1032" style="position:absolute;left:60864;top:77057;width:16957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" path="m11,182c193,,193,,193,v1,,1,,1,c194,30,194,30,194,30v,1,,2,,3c193,35,192,37,190,39,32,197,32,197,32,197v-1,2,-2,3,-4,4c16,212,,194,11,182xe" fillcolor="#c3ea1f [3204]" stroked="f">
                <v:path arrowok="t" o:connecttype="custom" o:connectlocs="96145,1412099;1686915,0;1695655,0;1695655,232763;1695655,256040;1660693,302593;279696,1528480;244734,1559515;96145,1412099" o:connectangles="0,0,0,0,0,0,0,0,0"/>
              </v:shape>
              <w10:wrap anchorx="page" anchory="page"/>
            </v:group>
          </w:pict>
        </mc:Fallback>
      </mc:AlternateContent>
    </w:r>
  </w:p>
  <w:p w:rsidR="001B4EEF" w:rsidRDefault="001B4E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FE687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5A8399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772052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25AE87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79C6B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42311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58570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3A97E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686F4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A2A02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DCF"/>
    <w:rsid w:val="000115CE"/>
    <w:rsid w:val="000828F4"/>
    <w:rsid w:val="000947D1"/>
    <w:rsid w:val="000F51EC"/>
    <w:rsid w:val="000F7122"/>
    <w:rsid w:val="00192FE5"/>
    <w:rsid w:val="001B4EEF"/>
    <w:rsid w:val="001B689C"/>
    <w:rsid w:val="00200635"/>
    <w:rsid w:val="002357D2"/>
    <w:rsid w:val="00254E0D"/>
    <w:rsid w:val="0038000D"/>
    <w:rsid w:val="00385ACF"/>
    <w:rsid w:val="00477474"/>
    <w:rsid w:val="00480B7F"/>
    <w:rsid w:val="004A1893"/>
    <w:rsid w:val="004C4A44"/>
    <w:rsid w:val="005125BB"/>
    <w:rsid w:val="005264AB"/>
    <w:rsid w:val="00537F9C"/>
    <w:rsid w:val="00572222"/>
    <w:rsid w:val="005D3DA6"/>
    <w:rsid w:val="00744EA9"/>
    <w:rsid w:val="00752FC4"/>
    <w:rsid w:val="00757E9C"/>
    <w:rsid w:val="007B4C91"/>
    <w:rsid w:val="007D70F7"/>
    <w:rsid w:val="00830C5F"/>
    <w:rsid w:val="00834A33"/>
    <w:rsid w:val="00866DCF"/>
    <w:rsid w:val="00896EE1"/>
    <w:rsid w:val="008C1482"/>
    <w:rsid w:val="008D0AA7"/>
    <w:rsid w:val="00912A0A"/>
    <w:rsid w:val="009468D3"/>
    <w:rsid w:val="00A17117"/>
    <w:rsid w:val="00A763AE"/>
    <w:rsid w:val="00B63133"/>
    <w:rsid w:val="00BC0F0A"/>
    <w:rsid w:val="00C11980"/>
    <w:rsid w:val="00CB0809"/>
    <w:rsid w:val="00D04123"/>
    <w:rsid w:val="00D06525"/>
    <w:rsid w:val="00D149F1"/>
    <w:rsid w:val="00D36106"/>
    <w:rsid w:val="00DC7840"/>
    <w:rsid w:val="00E41177"/>
    <w:rsid w:val="00E55670"/>
    <w:rsid w:val="00EB64EC"/>
    <w:rsid w:val="00F71D73"/>
    <w:rsid w:val="00F763B1"/>
    <w:rsid w:val="00FA402E"/>
    <w:rsid w:val="00FB4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CB7949"/>
  <w15:chartTrackingRefBased/>
  <w15:docId w15:val="{B0ABCFBF-1438-4C30-8242-95F7D1387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212832" w:themeColor="text2" w:themeShade="BF"/>
        <w:sz w:val="22"/>
        <w:szCs w:val="22"/>
        <w:lang w:val="en-US" w:eastAsia="en-US" w:bidi="ar-SA"/>
      </w:rPr>
    </w:rPrDefault>
    <w:pPrDefault>
      <w:pPr>
        <w:spacing w:after="3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/>
    <w:lsdException w:name="heading 2" w:semiHidden="1" w:uiPriority="9" w:unhideWhenUsed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9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5670"/>
    <w:rPr>
      <w:color w:val="auto"/>
    </w:rPr>
  </w:style>
  <w:style w:type="paragraph" w:styleId="Heading1">
    <w:name w:val="heading 1"/>
    <w:basedOn w:val="Normal"/>
    <w:next w:val="Normal"/>
    <w:link w:val="Heading1Char"/>
    <w:uiPriority w:val="9"/>
    <w:semiHidden/>
    <w:rsid w:val="000F51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E6504" w:themeColor="accent2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5722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3780B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22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95B51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22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95B51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222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63780B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222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63780B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222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222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B63133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4E0D"/>
    <w:rPr>
      <w:color w:val="auto"/>
    </w:rPr>
  </w:style>
  <w:style w:type="paragraph" w:styleId="Footer">
    <w:name w:val="footer"/>
    <w:basedOn w:val="Normal"/>
    <w:link w:val="FooterChar"/>
    <w:uiPriority w:val="99"/>
    <w:rsid w:val="00BC0F0A"/>
    <w:pPr>
      <w:spacing w:after="0" w:line="240" w:lineRule="auto"/>
      <w:ind w:left="-720" w:right="-720"/>
      <w:jc w:val="center"/>
    </w:pPr>
    <w:rPr>
      <w:rFonts w:asciiTheme="majorHAnsi" w:hAnsiTheme="majorHAnsi"/>
      <w:color w:val="4E6504" w:themeColor="accent2" w:themeShade="80"/>
    </w:rPr>
  </w:style>
  <w:style w:type="character" w:customStyle="1" w:styleId="FooterChar">
    <w:name w:val="Footer Char"/>
    <w:basedOn w:val="DefaultParagraphFont"/>
    <w:link w:val="Footer"/>
    <w:uiPriority w:val="99"/>
    <w:rsid w:val="00254E0D"/>
    <w:rPr>
      <w:rFonts w:asciiTheme="majorHAnsi" w:hAnsiTheme="majorHAnsi"/>
      <w:color w:val="4E6504" w:themeColor="accent2" w:themeShade="80"/>
    </w:rPr>
  </w:style>
  <w:style w:type="character" w:styleId="PlaceholderText">
    <w:name w:val="Placeholder Text"/>
    <w:basedOn w:val="DefaultParagraphFont"/>
    <w:uiPriority w:val="99"/>
    <w:semiHidden/>
    <w:rsid w:val="00912A0A"/>
    <w:rPr>
      <w:color w:val="033B32" w:themeColor="accent5" w:themeShade="BF"/>
      <w:sz w:val="22"/>
    </w:rPr>
  </w:style>
  <w:style w:type="paragraph" w:customStyle="1" w:styleId="ContactInfo">
    <w:name w:val="Contact Info"/>
    <w:basedOn w:val="Normal"/>
    <w:uiPriority w:val="3"/>
    <w:qFormat/>
    <w:rsid w:val="00CB0809"/>
    <w:pPr>
      <w:spacing w:after="0"/>
      <w:jc w:val="right"/>
    </w:pPr>
    <w:rPr>
      <w:szCs w:val="18"/>
    </w:rPr>
  </w:style>
  <w:style w:type="paragraph" w:styleId="Date">
    <w:name w:val="Date"/>
    <w:basedOn w:val="Normal"/>
    <w:next w:val="Salutation"/>
    <w:link w:val="DateChar"/>
    <w:uiPriority w:val="4"/>
    <w:unhideWhenUsed/>
    <w:qFormat/>
    <w:pPr>
      <w:spacing w:before="720" w:after="960"/>
    </w:pPr>
  </w:style>
  <w:style w:type="character" w:customStyle="1" w:styleId="DateChar">
    <w:name w:val="Date Char"/>
    <w:basedOn w:val="DefaultParagraphFont"/>
    <w:link w:val="Date"/>
    <w:uiPriority w:val="4"/>
    <w:rsid w:val="00752FC4"/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254E0D"/>
    <w:pPr>
      <w:spacing w:after="960" w:line="240" w:lineRule="auto"/>
    </w:pPr>
  </w:style>
  <w:style w:type="character" w:customStyle="1" w:styleId="ClosingChar">
    <w:name w:val="Closing Char"/>
    <w:basedOn w:val="DefaultParagraphFont"/>
    <w:link w:val="Closing"/>
    <w:uiPriority w:val="6"/>
    <w:rsid w:val="00254E0D"/>
    <w:rPr>
      <w:color w:val="auto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254E0D"/>
    <w:rPr>
      <w:rFonts w:asciiTheme="majorHAnsi" w:eastAsiaTheme="majorEastAsia" w:hAnsiTheme="majorHAnsi" w:cstheme="majorBidi"/>
      <w:b/>
      <w:bCs/>
      <w:color w:val="4E6504" w:themeColor="accent2" w:themeShade="8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4E0D"/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table" w:styleId="TableGrid">
    <w:name w:val="Table Grid"/>
    <w:basedOn w:val="TableNormal"/>
    <w:uiPriority w:val="59"/>
    <w:rsid w:val="00512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2222"/>
    <w:rPr>
      <w:rFonts w:ascii="Segoe UI" w:hAnsi="Segoe UI" w:cs="Segoe UI"/>
      <w:kern w:val="16"/>
      <w:sz w:val="22"/>
      <w:szCs w:val="18"/>
      <w14:ligatures w14:val="standardContextual"/>
      <w14:numForm w14:val="oldStyle"/>
      <w14:numSpacing w14:val="proportional"/>
      <w14:cntxtAlts/>
    </w:rPr>
  </w:style>
  <w:style w:type="paragraph" w:styleId="Bibliography">
    <w:name w:val="Bibliography"/>
    <w:basedOn w:val="Normal"/>
    <w:next w:val="Normal"/>
    <w:uiPriority w:val="37"/>
    <w:semiHidden/>
    <w:unhideWhenUsed/>
    <w:rsid w:val="00572222"/>
  </w:style>
  <w:style w:type="paragraph" w:styleId="BlockText">
    <w:name w:val="Block Text"/>
    <w:basedOn w:val="Normal"/>
    <w:uiPriority w:val="99"/>
    <w:semiHidden/>
    <w:unhideWhenUsed/>
    <w:rsid w:val="000F51EC"/>
    <w:pPr>
      <w:pBdr>
        <w:top w:val="single" w:sz="2" w:space="10" w:color="C3EA1F" w:themeColor="accent1" w:frame="1"/>
        <w:left w:val="single" w:sz="2" w:space="10" w:color="C3EA1F" w:themeColor="accent1" w:frame="1"/>
        <w:bottom w:val="single" w:sz="2" w:space="10" w:color="C3EA1F" w:themeColor="accent1" w:frame="1"/>
        <w:right w:val="single" w:sz="2" w:space="10" w:color="C3EA1F" w:themeColor="accent1" w:frame="1"/>
      </w:pBdr>
      <w:ind w:left="1152" w:right="1152"/>
    </w:pPr>
    <w:rPr>
      <w:rFonts w:eastAsiaTheme="minorEastAsia"/>
      <w:i/>
      <w:iCs/>
      <w:color w:val="95B511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57222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7222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7222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72222"/>
    <w:pPr>
      <w:spacing w:after="3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7222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72222"/>
    <w:pPr>
      <w:spacing w:after="3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7222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7222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character" w:styleId="BookTitle">
    <w:name w:val="Book Title"/>
    <w:basedOn w:val="DefaultParagraphFont"/>
    <w:uiPriority w:val="33"/>
    <w:semiHidden/>
    <w:qFormat/>
    <w:rsid w:val="00572222"/>
    <w:rPr>
      <w:b/>
      <w:bCs/>
      <w:i/>
      <w:iCs/>
      <w:spacing w:val="5"/>
      <w:sz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72222"/>
    <w:pPr>
      <w:spacing w:after="200" w:line="240" w:lineRule="auto"/>
    </w:pPr>
    <w:rPr>
      <w:i/>
      <w:iCs/>
      <w:color w:val="2C3644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FAD2" w:themeFill="accent1" w:themeFillTint="33"/>
    </w:tcPr>
    <w:tblStylePr w:type="firstRow">
      <w:rPr>
        <w:b/>
        <w:bCs/>
      </w:rPr>
      <w:tblPr/>
      <w:tcPr>
        <w:shd w:val="clear" w:color="auto" w:fill="E7F6A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7F6A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5B51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5B511" w:themeFill="accent1" w:themeFillShade="BF"/>
      </w:tc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shd w:val="clear" w:color="auto" w:fill="E1F48F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CC5" w:themeFill="accent2" w:themeFillTint="33"/>
    </w:tcPr>
    <w:tblStylePr w:type="firstRow">
      <w:rPr>
        <w:b/>
        <w:bCs/>
      </w:rPr>
      <w:tblPr/>
      <w:tcPr>
        <w:shd w:val="clear" w:color="auto" w:fill="E0FA8B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0FA8B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74970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749706" w:themeFill="accent2" w:themeFillShade="BF"/>
      </w:tc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shd w:val="clear" w:color="auto" w:fill="D8F96F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2F9F1" w:themeFill="accent3" w:themeFillTint="33"/>
    </w:tcPr>
    <w:tblStylePr w:type="firstRow">
      <w:rPr>
        <w:b/>
        <w:bCs/>
      </w:rPr>
      <w:tblPr/>
      <w:tcPr>
        <w:shd w:val="clear" w:color="auto" w:fill="86F3E3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6F3E3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C7A6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C7A6A" w:themeFill="accent3" w:themeFillShade="BF"/>
      </w:tc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AF8F0" w:themeFill="accent4" w:themeFillTint="33"/>
    </w:tcPr>
    <w:tblStylePr w:type="firstRow">
      <w:rPr>
        <w:b/>
        <w:bCs/>
      </w:rPr>
      <w:tblPr/>
      <w:tcPr>
        <w:shd w:val="clear" w:color="auto" w:fill="95F2E2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5F2E2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118F79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118F79" w:themeFill="accent4" w:themeFillShade="BF"/>
      </w:tc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shd w:val="clear" w:color="auto" w:fill="7BEFDB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DFBEF" w:themeFill="accent5" w:themeFillTint="33"/>
    </w:tcPr>
    <w:tblStylePr w:type="firstRow">
      <w:rPr>
        <w:b/>
        <w:bCs/>
      </w:rPr>
      <w:tblPr/>
      <w:tcPr>
        <w:shd w:val="clear" w:color="auto" w:fill="5CF6D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CF6D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33B3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33B32" w:themeFill="accent5" w:themeFillShade="BF"/>
      </w:tc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shd w:val="clear" w:color="auto" w:fill="34F4D8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ED5DF" w:themeFill="accent6" w:themeFillTint="33"/>
    </w:tcPr>
    <w:tblStylePr w:type="firstRow">
      <w:rPr>
        <w:b/>
        <w:bCs/>
      </w:rPr>
      <w:tblPr/>
      <w:tcPr>
        <w:shd w:val="clear" w:color="auto" w:fill="9EACC0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EACC0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21283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212832" w:themeFill="accent6" w:themeFillShade="BF"/>
      </w:tc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shd w:val="clear" w:color="auto" w:fill="8698B1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FDE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EE2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1FCF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29982" w:themeFill="accent4" w:themeFillShade="CC"/>
      </w:tcPr>
    </w:tblStylePr>
    <w:tblStylePr w:type="lastRow">
      <w:rPr>
        <w:b/>
        <w:bCs/>
        <w:color w:val="1299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FCF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C8371" w:themeFill="accent3" w:themeFillShade="CC"/>
      </w:tcPr>
    </w:tblStylePr>
    <w:tblStylePr w:type="lastRow">
      <w:rPr>
        <w:b/>
        <w:bCs/>
        <w:color w:val="0C837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7FDF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32B36" w:themeFill="accent6" w:themeFillShade="CC"/>
      </w:tcPr>
    </w:tblStylePr>
    <w:tblStylePr w:type="lastRow">
      <w:rPr>
        <w:b/>
        <w:bCs/>
        <w:color w:val="232B36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7EAE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3F36" w:themeFill="accent5" w:themeFillShade="CC"/>
      </w:tcPr>
    </w:tblStylePr>
    <w:tblStylePr w:type="lastRow">
      <w:rPr>
        <w:b/>
        <w:bCs/>
        <w:color w:val="033F36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C3EA1F" w:themeColor="accent1"/>
        <w:bottom w:val="single" w:sz="4" w:space="0" w:color="C3EA1F" w:themeColor="accent1"/>
        <w:right w:val="single" w:sz="4" w:space="0" w:color="C3EA1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DE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8910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8910D" w:themeColor="accent1" w:themeShade="99"/>
          <w:insideV w:val="nil"/>
        </w:tcBorders>
        <w:shd w:val="clear" w:color="auto" w:fill="78910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910D" w:themeFill="accent1" w:themeFillShade="99"/>
      </w:tcPr>
    </w:tblStylePr>
    <w:tblStylePr w:type="band1Vert">
      <w:tblPr/>
      <w:tcPr>
        <w:shd w:val="clear" w:color="auto" w:fill="E7F6A5" w:themeFill="accent1" w:themeFillTint="66"/>
      </w:tcPr>
    </w:tblStylePr>
    <w:tblStylePr w:type="band1Horz">
      <w:tblPr/>
      <w:tcPr>
        <w:shd w:val="clear" w:color="auto" w:fill="E1F48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9DCB08" w:themeColor="accent2"/>
        <w:bottom w:val="single" w:sz="4" w:space="0" w:color="9DCB08" w:themeColor="accent2"/>
        <w:right w:val="single" w:sz="4" w:space="0" w:color="9DCB08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EE2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7904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7904" w:themeColor="accent2" w:themeShade="99"/>
          <w:insideV w:val="nil"/>
        </w:tcBorders>
        <w:shd w:val="clear" w:color="auto" w:fill="5D7904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7904" w:themeFill="accent2" w:themeFillShade="99"/>
      </w:tcPr>
    </w:tblStylePr>
    <w:tblStylePr w:type="band1Vert">
      <w:tblPr/>
      <w:tcPr>
        <w:shd w:val="clear" w:color="auto" w:fill="E0FA8B" w:themeFill="accent2" w:themeFillTint="66"/>
      </w:tcPr>
    </w:tblStylePr>
    <w:tblStylePr w:type="band1Horz">
      <w:tblPr/>
      <w:tcPr>
        <w:shd w:val="clear" w:color="auto" w:fill="D8F96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7C0A3" w:themeColor="accent4"/>
        <w:left w:val="single" w:sz="4" w:space="0" w:color="10A48E" w:themeColor="accent3"/>
        <w:bottom w:val="single" w:sz="4" w:space="0" w:color="10A48E" w:themeColor="accent3"/>
        <w:right w:val="single" w:sz="4" w:space="0" w:color="10A48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FCF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7C0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9625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96255" w:themeColor="accent3" w:themeShade="99"/>
          <w:insideV w:val="nil"/>
        </w:tcBorders>
        <w:shd w:val="clear" w:color="auto" w:fill="09625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6255" w:themeFill="accent3" w:themeFillShade="99"/>
      </w:tcPr>
    </w:tblStylePr>
    <w:tblStylePr w:type="band1Vert">
      <w:tblPr/>
      <w:tcPr>
        <w:shd w:val="clear" w:color="auto" w:fill="86F3E3" w:themeFill="accent3" w:themeFillTint="66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0A48E" w:themeColor="accent3"/>
        <w:left w:val="single" w:sz="4" w:space="0" w:color="17C0A3" w:themeColor="accent4"/>
        <w:bottom w:val="single" w:sz="4" w:space="0" w:color="17C0A3" w:themeColor="accent4"/>
        <w:right w:val="single" w:sz="4" w:space="0" w:color="17C0A3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FCF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0A4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D7361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D7361" w:themeColor="accent4" w:themeShade="99"/>
          <w:insideV w:val="nil"/>
        </w:tcBorders>
        <w:shd w:val="clear" w:color="auto" w:fill="0D7361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D7361" w:themeFill="accent4" w:themeFillShade="99"/>
      </w:tcPr>
    </w:tblStylePr>
    <w:tblStylePr w:type="band1Vert">
      <w:tblPr/>
      <w:tcPr>
        <w:shd w:val="clear" w:color="auto" w:fill="95F2E2" w:themeFill="accent4" w:themeFillTint="66"/>
      </w:tcPr>
    </w:tblStylePr>
    <w:tblStylePr w:type="band1Horz">
      <w:tblPr/>
      <w:tcPr>
        <w:shd w:val="clear" w:color="auto" w:fill="7BEFDB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C3644" w:themeColor="accent6"/>
        <w:left w:val="single" w:sz="4" w:space="0" w:color="044F44" w:themeColor="accent5"/>
        <w:bottom w:val="single" w:sz="4" w:space="0" w:color="044F44" w:themeColor="accent5"/>
        <w:right w:val="single" w:sz="4" w:space="0" w:color="044F4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7FDF7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C36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22F2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22F28" w:themeColor="accent5" w:themeShade="99"/>
          <w:insideV w:val="nil"/>
        </w:tcBorders>
        <w:shd w:val="clear" w:color="auto" w:fill="022F2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2F28" w:themeFill="accent5" w:themeFillShade="99"/>
      </w:tcPr>
    </w:tblStylePr>
    <w:tblStylePr w:type="band1Vert">
      <w:tblPr/>
      <w:tcPr>
        <w:shd w:val="clear" w:color="auto" w:fill="5CF6DF" w:themeFill="accent5" w:themeFillTint="66"/>
      </w:tcPr>
    </w:tblStylePr>
    <w:tblStylePr w:type="band1Horz">
      <w:tblPr/>
      <w:tcPr>
        <w:shd w:val="clear" w:color="auto" w:fill="34F4D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4F44" w:themeColor="accent5"/>
        <w:left w:val="single" w:sz="4" w:space="0" w:color="2C3644" w:themeColor="accent6"/>
        <w:bottom w:val="single" w:sz="4" w:space="0" w:color="2C3644" w:themeColor="accent6"/>
        <w:right w:val="single" w:sz="4" w:space="0" w:color="2C3644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EAE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4F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A202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A2028" w:themeColor="accent6" w:themeShade="99"/>
          <w:insideV w:val="nil"/>
        </w:tcBorders>
        <w:shd w:val="clear" w:color="auto" w:fill="1A202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A2028" w:themeFill="accent6" w:themeFillShade="99"/>
      </w:tcPr>
    </w:tblStylePr>
    <w:tblStylePr w:type="band1Vert">
      <w:tblPr/>
      <w:tcPr>
        <w:shd w:val="clear" w:color="auto" w:fill="9EACC0" w:themeFill="accent6" w:themeFillTint="66"/>
      </w:tcPr>
    </w:tblStylePr>
    <w:tblStylePr w:type="band1Horz">
      <w:tblPr/>
      <w:tcPr>
        <w:shd w:val="clear" w:color="auto" w:fill="8698B1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7222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222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22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2222"/>
    <w:rPr>
      <w:b/>
      <w:bCs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DarkList">
    <w:name w:val="Dark List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3EA1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3780B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5B51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DCB08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404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4970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0A48E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8514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C7A6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7C0A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B5F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18F79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44F4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2272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33B3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C3644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61A2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1283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72222"/>
    <w:rPr>
      <w:rFonts w:ascii="Segoe UI" w:hAnsi="Segoe UI" w:cs="Segoe UI"/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72222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Emphasis">
    <w:name w:val="Emphasis"/>
    <w:basedOn w:val="DefaultParagraphFont"/>
    <w:uiPriority w:val="20"/>
    <w:semiHidden/>
    <w:qFormat/>
    <w:rsid w:val="00572222"/>
    <w:rPr>
      <w:i/>
      <w:iCs/>
      <w:sz w:val="22"/>
    </w:rPr>
  </w:style>
  <w:style w:type="character" w:styleId="EndnoteReference">
    <w:name w:val="endnote reference"/>
    <w:basedOn w:val="DefaultParagraphFont"/>
    <w:uiPriority w:val="99"/>
    <w:semiHidden/>
    <w:unhideWhenUsed/>
    <w:rsid w:val="00572222"/>
    <w:rPr>
      <w:sz w:val="22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72222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EnvelopeAddress">
    <w:name w:val="envelope address"/>
    <w:basedOn w:val="Normal"/>
    <w:uiPriority w:val="99"/>
    <w:semiHidden/>
    <w:unhideWhenUsed/>
    <w:rsid w:val="0057222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0F51EC"/>
    <w:rPr>
      <w:color w:val="4E6504" w:themeColor="accent2" w:themeShade="80"/>
      <w:sz w:val="22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572222"/>
    <w:rPr>
      <w:sz w:val="22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72222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table" w:styleId="GridTable1Light">
    <w:name w:val="Grid Table 1 Light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7F6A5" w:themeColor="accent1" w:themeTint="66"/>
        <w:left w:val="single" w:sz="4" w:space="0" w:color="E7F6A5" w:themeColor="accent1" w:themeTint="66"/>
        <w:bottom w:val="single" w:sz="4" w:space="0" w:color="E7F6A5" w:themeColor="accent1" w:themeTint="66"/>
        <w:right w:val="single" w:sz="4" w:space="0" w:color="E7F6A5" w:themeColor="accent1" w:themeTint="66"/>
        <w:insideH w:val="single" w:sz="4" w:space="0" w:color="E7F6A5" w:themeColor="accent1" w:themeTint="66"/>
        <w:insideV w:val="single" w:sz="4" w:space="0" w:color="E7F6A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0FA8B" w:themeColor="accent2" w:themeTint="66"/>
        <w:left w:val="single" w:sz="4" w:space="0" w:color="E0FA8B" w:themeColor="accent2" w:themeTint="66"/>
        <w:bottom w:val="single" w:sz="4" w:space="0" w:color="E0FA8B" w:themeColor="accent2" w:themeTint="66"/>
        <w:right w:val="single" w:sz="4" w:space="0" w:color="E0FA8B" w:themeColor="accent2" w:themeTint="66"/>
        <w:insideH w:val="single" w:sz="4" w:space="0" w:color="E0FA8B" w:themeColor="accent2" w:themeTint="66"/>
        <w:insideV w:val="single" w:sz="4" w:space="0" w:color="E0FA8B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6F3E3" w:themeColor="accent3" w:themeTint="66"/>
        <w:left w:val="single" w:sz="4" w:space="0" w:color="86F3E3" w:themeColor="accent3" w:themeTint="66"/>
        <w:bottom w:val="single" w:sz="4" w:space="0" w:color="86F3E3" w:themeColor="accent3" w:themeTint="66"/>
        <w:right w:val="single" w:sz="4" w:space="0" w:color="86F3E3" w:themeColor="accent3" w:themeTint="66"/>
        <w:insideH w:val="single" w:sz="4" w:space="0" w:color="86F3E3" w:themeColor="accent3" w:themeTint="66"/>
        <w:insideV w:val="single" w:sz="4" w:space="0" w:color="86F3E3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5F2E2" w:themeColor="accent4" w:themeTint="66"/>
        <w:left w:val="single" w:sz="4" w:space="0" w:color="95F2E2" w:themeColor="accent4" w:themeTint="66"/>
        <w:bottom w:val="single" w:sz="4" w:space="0" w:color="95F2E2" w:themeColor="accent4" w:themeTint="66"/>
        <w:right w:val="single" w:sz="4" w:space="0" w:color="95F2E2" w:themeColor="accent4" w:themeTint="66"/>
        <w:insideH w:val="single" w:sz="4" w:space="0" w:color="95F2E2" w:themeColor="accent4" w:themeTint="66"/>
        <w:insideV w:val="single" w:sz="4" w:space="0" w:color="95F2E2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5CF6DF" w:themeColor="accent5" w:themeTint="66"/>
        <w:left w:val="single" w:sz="4" w:space="0" w:color="5CF6DF" w:themeColor="accent5" w:themeTint="66"/>
        <w:bottom w:val="single" w:sz="4" w:space="0" w:color="5CF6DF" w:themeColor="accent5" w:themeTint="66"/>
        <w:right w:val="single" w:sz="4" w:space="0" w:color="5CF6DF" w:themeColor="accent5" w:themeTint="66"/>
        <w:insideH w:val="single" w:sz="4" w:space="0" w:color="5CF6DF" w:themeColor="accent5" w:themeTint="66"/>
        <w:insideV w:val="single" w:sz="4" w:space="0" w:color="5CF6D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EACC0" w:themeColor="accent6" w:themeTint="66"/>
        <w:left w:val="single" w:sz="4" w:space="0" w:color="9EACC0" w:themeColor="accent6" w:themeTint="66"/>
        <w:bottom w:val="single" w:sz="4" w:space="0" w:color="9EACC0" w:themeColor="accent6" w:themeTint="66"/>
        <w:right w:val="single" w:sz="4" w:space="0" w:color="9EACC0" w:themeColor="accent6" w:themeTint="66"/>
        <w:insideH w:val="single" w:sz="4" w:space="0" w:color="9EACC0" w:themeColor="accent6" w:themeTint="66"/>
        <w:insideV w:val="single" w:sz="4" w:space="0" w:color="9EACC0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BF278" w:themeColor="accent1" w:themeTint="99"/>
        <w:bottom w:val="single" w:sz="2" w:space="0" w:color="DBF278" w:themeColor="accent1" w:themeTint="99"/>
        <w:insideH w:val="single" w:sz="2" w:space="0" w:color="DBF278" w:themeColor="accent1" w:themeTint="99"/>
        <w:insideV w:val="single" w:sz="2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BF278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BF278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0F852" w:themeColor="accent2" w:themeTint="99"/>
        <w:bottom w:val="single" w:sz="2" w:space="0" w:color="D0F852" w:themeColor="accent2" w:themeTint="99"/>
        <w:insideH w:val="single" w:sz="2" w:space="0" w:color="D0F852" w:themeColor="accent2" w:themeTint="99"/>
        <w:insideV w:val="single" w:sz="2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F852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F852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4AEDD5" w:themeColor="accent3" w:themeTint="99"/>
        <w:bottom w:val="single" w:sz="2" w:space="0" w:color="4AEDD5" w:themeColor="accent3" w:themeTint="99"/>
        <w:insideH w:val="single" w:sz="2" w:space="0" w:color="4AEDD5" w:themeColor="accent3" w:themeTint="99"/>
        <w:insideV w:val="single" w:sz="2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AEDD5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AEDD5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0ECD4" w:themeColor="accent4" w:themeTint="99"/>
        <w:bottom w:val="single" w:sz="2" w:space="0" w:color="60ECD4" w:themeColor="accent4" w:themeTint="99"/>
        <w:insideH w:val="single" w:sz="2" w:space="0" w:color="60ECD4" w:themeColor="accent4" w:themeTint="99"/>
        <w:insideV w:val="single" w:sz="2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0ECD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0ECD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0CF1CF" w:themeColor="accent5" w:themeTint="99"/>
        <w:bottom w:val="single" w:sz="2" w:space="0" w:color="0CF1CF" w:themeColor="accent5" w:themeTint="99"/>
        <w:insideH w:val="single" w:sz="2" w:space="0" w:color="0CF1CF" w:themeColor="accent5" w:themeTint="99"/>
        <w:insideV w:val="single" w:sz="2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CF1C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CF1C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D83A1" w:themeColor="accent6" w:themeTint="99"/>
        <w:bottom w:val="single" w:sz="2" w:space="0" w:color="6D83A1" w:themeColor="accent6" w:themeTint="99"/>
        <w:insideH w:val="single" w:sz="2" w:space="0" w:color="6D83A1" w:themeColor="accent6" w:themeTint="99"/>
        <w:insideV w:val="single" w:sz="2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D83A1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D83A1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styleId="GridTable3">
    <w:name w:val="Grid Table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bottom w:val="single" w:sz="4" w:space="0" w:color="DBF278" w:themeColor="accent1" w:themeTint="99"/>
        </w:tcBorders>
      </w:tcPr>
    </w:tblStylePr>
    <w:tblStylePr w:type="nwCell">
      <w:tblPr/>
      <w:tcPr>
        <w:tcBorders>
          <w:bottom w:val="single" w:sz="4" w:space="0" w:color="DBF278" w:themeColor="accent1" w:themeTint="99"/>
        </w:tcBorders>
      </w:tcPr>
    </w:tblStylePr>
    <w:tblStylePr w:type="seCell">
      <w:tblPr/>
      <w:tcPr>
        <w:tcBorders>
          <w:top w:val="single" w:sz="4" w:space="0" w:color="DBF278" w:themeColor="accent1" w:themeTint="99"/>
        </w:tcBorders>
      </w:tcPr>
    </w:tblStylePr>
    <w:tblStylePr w:type="swCell">
      <w:tblPr/>
      <w:tcPr>
        <w:tcBorders>
          <w:top w:val="single" w:sz="4" w:space="0" w:color="DBF278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bottom w:val="single" w:sz="4" w:space="0" w:color="D0F852" w:themeColor="accent2" w:themeTint="99"/>
        </w:tcBorders>
      </w:tcPr>
    </w:tblStylePr>
    <w:tblStylePr w:type="nwCell">
      <w:tblPr/>
      <w:tcPr>
        <w:tcBorders>
          <w:bottom w:val="single" w:sz="4" w:space="0" w:color="D0F852" w:themeColor="accent2" w:themeTint="99"/>
        </w:tcBorders>
      </w:tcPr>
    </w:tblStylePr>
    <w:tblStylePr w:type="seCell">
      <w:tblPr/>
      <w:tcPr>
        <w:tcBorders>
          <w:top w:val="single" w:sz="4" w:space="0" w:color="D0F852" w:themeColor="accent2" w:themeTint="99"/>
        </w:tcBorders>
      </w:tcPr>
    </w:tblStylePr>
    <w:tblStylePr w:type="swCell">
      <w:tblPr/>
      <w:tcPr>
        <w:tcBorders>
          <w:top w:val="single" w:sz="4" w:space="0" w:color="D0F852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bottom w:val="single" w:sz="4" w:space="0" w:color="4AEDD5" w:themeColor="accent3" w:themeTint="99"/>
        </w:tcBorders>
      </w:tcPr>
    </w:tblStylePr>
    <w:tblStylePr w:type="nwCell">
      <w:tblPr/>
      <w:tcPr>
        <w:tcBorders>
          <w:bottom w:val="single" w:sz="4" w:space="0" w:color="4AEDD5" w:themeColor="accent3" w:themeTint="99"/>
        </w:tcBorders>
      </w:tcPr>
    </w:tblStylePr>
    <w:tblStylePr w:type="seCell">
      <w:tblPr/>
      <w:tcPr>
        <w:tcBorders>
          <w:top w:val="single" w:sz="4" w:space="0" w:color="4AEDD5" w:themeColor="accent3" w:themeTint="99"/>
        </w:tcBorders>
      </w:tcPr>
    </w:tblStylePr>
    <w:tblStylePr w:type="swCell">
      <w:tblPr/>
      <w:tcPr>
        <w:tcBorders>
          <w:top w:val="single" w:sz="4" w:space="0" w:color="4AEDD5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bottom w:val="single" w:sz="4" w:space="0" w:color="60ECD4" w:themeColor="accent4" w:themeTint="99"/>
        </w:tcBorders>
      </w:tcPr>
    </w:tblStylePr>
    <w:tblStylePr w:type="nwCell">
      <w:tblPr/>
      <w:tcPr>
        <w:tcBorders>
          <w:bottom w:val="single" w:sz="4" w:space="0" w:color="60ECD4" w:themeColor="accent4" w:themeTint="99"/>
        </w:tcBorders>
      </w:tcPr>
    </w:tblStylePr>
    <w:tblStylePr w:type="seCell">
      <w:tblPr/>
      <w:tcPr>
        <w:tcBorders>
          <w:top w:val="single" w:sz="4" w:space="0" w:color="60ECD4" w:themeColor="accent4" w:themeTint="99"/>
        </w:tcBorders>
      </w:tcPr>
    </w:tblStylePr>
    <w:tblStylePr w:type="swCell">
      <w:tblPr/>
      <w:tcPr>
        <w:tcBorders>
          <w:top w:val="single" w:sz="4" w:space="0" w:color="60ECD4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bottom w:val="single" w:sz="4" w:space="0" w:color="0CF1CF" w:themeColor="accent5" w:themeTint="99"/>
        </w:tcBorders>
      </w:tcPr>
    </w:tblStylePr>
    <w:tblStylePr w:type="nwCell">
      <w:tblPr/>
      <w:tcPr>
        <w:tcBorders>
          <w:bottom w:val="single" w:sz="4" w:space="0" w:color="0CF1CF" w:themeColor="accent5" w:themeTint="99"/>
        </w:tcBorders>
      </w:tcPr>
    </w:tblStylePr>
    <w:tblStylePr w:type="seCell">
      <w:tblPr/>
      <w:tcPr>
        <w:tcBorders>
          <w:top w:val="single" w:sz="4" w:space="0" w:color="0CF1CF" w:themeColor="accent5" w:themeTint="99"/>
        </w:tcBorders>
      </w:tcPr>
    </w:tblStylePr>
    <w:tblStylePr w:type="swCell">
      <w:tblPr/>
      <w:tcPr>
        <w:tcBorders>
          <w:top w:val="single" w:sz="4" w:space="0" w:color="0CF1CF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bottom w:val="single" w:sz="4" w:space="0" w:color="6D83A1" w:themeColor="accent6" w:themeTint="99"/>
        </w:tcBorders>
      </w:tcPr>
    </w:tblStylePr>
    <w:tblStylePr w:type="nwCell">
      <w:tblPr/>
      <w:tcPr>
        <w:tcBorders>
          <w:bottom w:val="single" w:sz="4" w:space="0" w:color="6D83A1" w:themeColor="accent6" w:themeTint="99"/>
        </w:tcBorders>
      </w:tcPr>
    </w:tblStylePr>
    <w:tblStylePr w:type="seCell">
      <w:tblPr/>
      <w:tcPr>
        <w:tcBorders>
          <w:top w:val="single" w:sz="4" w:space="0" w:color="6D83A1" w:themeColor="accent6" w:themeTint="99"/>
        </w:tcBorders>
      </w:tcPr>
    </w:tblStylePr>
    <w:tblStylePr w:type="swCell">
      <w:tblPr/>
      <w:tcPr>
        <w:tcBorders>
          <w:top w:val="single" w:sz="4" w:space="0" w:color="6D83A1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EA1F" w:themeColor="accent1"/>
          <w:left w:val="single" w:sz="4" w:space="0" w:color="C3EA1F" w:themeColor="accent1"/>
          <w:bottom w:val="single" w:sz="4" w:space="0" w:color="C3EA1F" w:themeColor="accent1"/>
          <w:right w:val="single" w:sz="4" w:space="0" w:color="C3EA1F" w:themeColor="accent1"/>
          <w:insideH w:val="nil"/>
          <w:insideV w:val="nil"/>
        </w:tcBorders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CB08" w:themeColor="accent2"/>
          <w:left w:val="single" w:sz="4" w:space="0" w:color="9DCB08" w:themeColor="accent2"/>
          <w:bottom w:val="single" w:sz="4" w:space="0" w:color="9DCB08" w:themeColor="accent2"/>
          <w:right w:val="single" w:sz="4" w:space="0" w:color="9DCB08" w:themeColor="accent2"/>
          <w:insideH w:val="nil"/>
          <w:insideV w:val="nil"/>
        </w:tcBorders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A48E" w:themeColor="accent3"/>
          <w:left w:val="single" w:sz="4" w:space="0" w:color="10A48E" w:themeColor="accent3"/>
          <w:bottom w:val="single" w:sz="4" w:space="0" w:color="10A48E" w:themeColor="accent3"/>
          <w:right w:val="single" w:sz="4" w:space="0" w:color="10A48E" w:themeColor="accent3"/>
          <w:insideH w:val="nil"/>
          <w:insideV w:val="nil"/>
        </w:tcBorders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C0A3" w:themeColor="accent4"/>
          <w:left w:val="single" w:sz="4" w:space="0" w:color="17C0A3" w:themeColor="accent4"/>
          <w:bottom w:val="single" w:sz="4" w:space="0" w:color="17C0A3" w:themeColor="accent4"/>
          <w:right w:val="single" w:sz="4" w:space="0" w:color="17C0A3" w:themeColor="accent4"/>
          <w:insideH w:val="nil"/>
          <w:insideV w:val="nil"/>
        </w:tcBorders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44F44" w:themeColor="accent5"/>
          <w:left w:val="single" w:sz="4" w:space="0" w:color="044F44" w:themeColor="accent5"/>
          <w:bottom w:val="single" w:sz="4" w:space="0" w:color="044F44" w:themeColor="accent5"/>
          <w:right w:val="single" w:sz="4" w:space="0" w:color="044F44" w:themeColor="accent5"/>
          <w:insideH w:val="nil"/>
          <w:insideV w:val="nil"/>
        </w:tcBorders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3644" w:themeColor="accent6"/>
          <w:left w:val="single" w:sz="4" w:space="0" w:color="2C3644" w:themeColor="accent6"/>
          <w:bottom w:val="single" w:sz="4" w:space="0" w:color="2C3644" w:themeColor="accent6"/>
          <w:right w:val="single" w:sz="4" w:space="0" w:color="2C3644" w:themeColor="accent6"/>
          <w:insideH w:val="nil"/>
          <w:insideV w:val="nil"/>
        </w:tcBorders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styleId="GridTable5Dark">
    <w:name w:val="Grid Table 5 Dark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AD2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3EA1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3EA1F" w:themeFill="accent1"/>
      </w:tcPr>
    </w:tblStylePr>
    <w:tblStylePr w:type="band1Vert">
      <w:tblPr/>
      <w:tcPr>
        <w:shd w:val="clear" w:color="auto" w:fill="E7F6A5" w:themeFill="accent1" w:themeFillTint="66"/>
      </w:tcPr>
    </w:tblStylePr>
    <w:tblStylePr w:type="band1Horz">
      <w:tblPr/>
      <w:tcPr>
        <w:shd w:val="clear" w:color="auto" w:fill="E7F6A5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CC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DCB0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DCB08" w:themeFill="accent2"/>
      </w:tcPr>
    </w:tblStylePr>
    <w:tblStylePr w:type="band1Vert">
      <w:tblPr/>
      <w:tcPr>
        <w:shd w:val="clear" w:color="auto" w:fill="E0FA8B" w:themeFill="accent2" w:themeFillTint="66"/>
      </w:tcPr>
    </w:tblStylePr>
    <w:tblStylePr w:type="band1Horz">
      <w:tblPr/>
      <w:tcPr>
        <w:shd w:val="clear" w:color="auto" w:fill="E0FA8B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2F9F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0A4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0A48E" w:themeFill="accent3"/>
      </w:tcPr>
    </w:tblStylePr>
    <w:tblStylePr w:type="band1Vert">
      <w:tblPr/>
      <w:tcPr>
        <w:shd w:val="clear" w:color="auto" w:fill="86F3E3" w:themeFill="accent3" w:themeFillTint="66"/>
      </w:tcPr>
    </w:tblStylePr>
    <w:tblStylePr w:type="band1Horz">
      <w:tblPr/>
      <w:tcPr>
        <w:shd w:val="clear" w:color="auto" w:fill="86F3E3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F8F0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7C0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7C0A3" w:themeFill="accent4"/>
      </w:tcPr>
    </w:tblStylePr>
    <w:tblStylePr w:type="band1Vert">
      <w:tblPr/>
      <w:tcPr>
        <w:shd w:val="clear" w:color="auto" w:fill="95F2E2" w:themeFill="accent4" w:themeFillTint="66"/>
      </w:tcPr>
    </w:tblStylePr>
    <w:tblStylePr w:type="band1Horz">
      <w:tblPr/>
      <w:tcPr>
        <w:shd w:val="clear" w:color="auto" w:fill="95F2E2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DFBE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44F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44F44" w:themeFill="accent5"/>
      </w:tcPr>
    </w:tblStylePr>
    <w:tblStylePr w:type="band1Vert">
      <w:tblPr/>
      <w:tcPr>
        <w:shd w:val="clear" w:color="auto" w:fill="5CF6DF" w:themeFill="accent5" w:themeFillTint="66"/>
      </w:tcPr>
    </w:tblStylePr>
    <w:tblStylePr w:type="band1Horz">
      <w:tblPr/>
      <w:tcPr>
        <w:shd w:val="clear" w:color="auto" w:fill="5CF6DF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ED5DF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C36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C3644" w:themeFill="accent6"/>
      </w:tcPr>
    </w:tblStylePr>
    <w:tblStylePr w:type="band1Vert">
      <w:tblPr/>
      <w:tcPr>
        <w:shd w:val="clear" w:color="auto" w:fill="9EACC0" w:themeFill="accent6" w:themeFillTint="66"/>
      </w:tcPr>
    </w:tblStylePr>
    <w:tblStylePr w:type="band1Horz">
      <w:tblPr/>
      <w:tcPr>
        <w:shd w:val="clear" w:color="auto" w:fill="9EACC0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bottom w:val="single" w:sz="4" w:space="0" w:color="DBF278" w:themeColor="accent1" w:themeTint="99"/>
        </w:tcBorders>
      </w:tcPr>
    </w:tblStylePr>
    <w:tblStylePr w:type="nwCell">
      <w:tblPr/>
      <w:tcPr>
        <w:tcBorders>
          <w:bottom w:val="single" w:sz="4" w:space="0" w:color="DBF278" w:themeColor="accent1" w:themeTint="99"/>
        </w:tcBorders>
      </w:tcPr>
    </w:tblStylePr>
    <w:tblStylePr w:type="seCell">
      <w:tblPr/>
      <w:tcPr>
        <w:tcBorders>
          <w:top w:val="single" w:sz="4" w:space="0" w:color="DBF278" w:themeColor="accent1" w:themeTint="99"/>
        </w:tcBorders>
      </w:tcPr>
    </w:tblStylePr>
    <w:tblStylePr w:type="swCell">
      <w:tblPr/>
      <w:tcPr>
        <w:tcBorders>
          <w:top w:val="single" w:sz="4" w:space="0" w:color="DBF278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bottom w:val="single" w:sz="4" w:space="0" w:color="D0F852" w:themeColor="accent2" w:themeTint="99"/>
        </w:tcBorders>
      </w:tcPr>
    </w:tblStylePr>
    <w:tblStylePr w:type="nwCell">
      <w:tblPr/>
      <w:tcPr>
        <w:tcBorders>
          <w:bottom w:val="single" w:sz="4" w:space="0" w:color="D0F852" w:themeColor="accent2" w:themeTint="99"/>
        </w:tcBorders>
      </w:tcPr>
    </w:tblStylePr>
    <w:tblStylePr w:type="seCell">
      <w:tblPr/>
      <w:tcPr>
        <w:tcBorders>
          <w:top w:val="single" w:sz="4" w:space="0" w:color="D0F852" w:themeColor="accent2" w:themeTint="99"/>
        </w:tcBorders>
      </w:tcPr>
    </w:tblStylePr>
    <w:tblStylePr w:type="swCell">
      <w:tblPr/>
      <w:tcPr>
        <w:tcBorders>
          <w:top w:val="single" w:sz="4" w:space="0" w:color="D0F852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bottom w:val="single" w:sz="4" w:space="0" w:color="4AEDD5" w:themeColor="accent3" w:themeTint="99"/>
        </w:tcBorders>
      </w:tcPr>
    </w:tblStylePr>
    <w:tblStylePr w:type="nwCell">
      <w:tblPr/>
      <w:tcPr>
        <w:tcBorders>
          <w:bottom w:val="single" w:sz="4" w:space="0" w:color="4AEDD5" w:themeColor="accent3" w:themeTint="99"/>
        </w:tcBorders>
      </w:tcPr>
    </w:tblStylePr>
    <w:tblStylePr w:type="seCell">
      <w:tblPr/>
      <w:tcPr>
        <w:tcBorders>
          <w:top w:val="single" w:sz="4" w:space="0" w:color="4AEDD5" w:themeColor="accent3" w:themeTint="99"/>
        </w:tcBorders>
      </w:tcPr>
    </w:tblStylePr>
    <w:tblStylePr w:type="swCell">
      <w:tblPr/>
      <w:tcPr>
        <w:tcBorders>
          <w:top w:val="single" w:sz="4" w:space="0" w:color="4AEDD5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bottom w:val="single" w:sz="4" w:space="0" w:color="60ECD4" w:themeColor="accent4" w:themeTint="99"/>
        </w:tcBorders>
      </w:tcPr>
    </w:tblStylePr>
    <w:tblStylePr w:type="nwCell">
      <w:tblPr/>
      <w:tcPr>
        <w:tcBorders>
          <w:bottom w:val="single" w:sz="4" w:space="0" w:color="60ECD4" w:themeColor="accent4" w:themeTint="99"/>
        </w:tcBorders>
      </w:tcPr>
    </w:tblStylePr>
    <w:tblStylePr w:type="seCell">
      <w:tblPr/>
      <w:tcPr>
        <w:tcBorders>
          <w:top w:val="single" w:sz="4" w:space="0" w:color="60ECD4" w:themeColor="accent4" w:themeTint="99"/>
        </w:tcBorders>
      </w:tcPr>
    </w:tblStylePr>
    <w:tblStylePr w:type="swCell">
      <w:tblPr/>
      <w:tcPr>
        <w:tcBorders>
          <w:top w:val="single" w:sz="4" w:space="0" w:color="60ECD4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bottom w:val="single" w:sz="4" w:space="0" w:color="0CF1CF" w:themeColor="accent5" w:themeTint="99"/>
        </w:tcBorders>
      </w:tcPr>
    </w:tblStylePr>
    <w:tblStylePr w:type="nwCell">
      <w:tblPr/>
      <w:tcPr>
        <w:tcBorders>
          <w:bottom w:val="single" w:sz="4" w:space="0" w:color="0CF1CF" w:themeColor="accent5" w:themeTint="99"/>
        </w:tcBorders>
      </w:tcPr>
    </w:tblStylePr>
    <w:tblStylePr w:type="seCell">
      <w:tblPr/>
      <w:tcPr>
        <w:tcBorders>
          <w:top w:val="single" w:sz="4" w:space="0" w:color="0CF1CF" w:themeColor="accent5" w:themeTint="99"/>
        </w:tcBorders>
      </w:tcPr>
    </w:tblStylePr>
    <w:tblStylePr w:type="swCell">
      <w:tblPr/>
      <w:tcPr>
        <w:tcBorders>
          <w:top w:val="single" w:sz="4" w:space="0" w:color="0CF1CF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bottom w:val="single" w:sz="4" w:space="0" w:color="6D83A1" w:themeColor="accent6" w:themeTint="99"/>
        </w:tcBorders>
      </w:tcPr>
    </w:tblStylePr>
    <w:tblStylePr w:type="nwCell">
      <w:tblPr/>
      <w:tcPr>
        <w:tcBorders>
          <w:bottom w:val="single" w:sz="4" w:space="0" w:color="6D83A1" w:themeColor="accent6" w:themeTint="99"/>
        </w:tcBorders>
      </w:tcPr>
    </w:tblStylePr>
    <w:tblStylePr w:type="seCell">
      <w:tblPr/>
      <w:tcPr>
        <w:tcBorders>
          <w:top w:val="single" w:sz="4" w:space="0" w:color="6D83A1" w:themeColor="accent6" w:themeTint="99"/>
        </w:tcBorders>
      </w:tcPr>
    </w:tblStylePr>
    <w:tblStylePr w:type="swCell">
      <w:tblPr/>
      <w:tcPr>
        <w:tcBorders>
          <w:top w:val="single" w:sz="4" w:space="0" w:color="6D83A1" w:themeColor="accent6" w:themeTint="99"/>
        </w:tcBorders>
      </w:tcPr>
    </w:tblStylePr>
  </w:style>
  <w:style w:type="character" w:customStyle="1" w:styleId="Heading3Char">
    <w:name w:val="Heading 3 Char"/>
    <w:basedOn w:val="DefaultParagraphFont"/>
    <w:link w:val="Heading3"/>
    <w:rsid w:val="00572222"/>
    <w:rPr>
      <w:rFonts w:asciiTheme="majorHAnsi" w:eastAsiaTheme="majorEastAsia" w:hAnsiTheme="majorHAnsi" w:cstheme="majorBidi"/>
      <w:color w:val="63780B" w:themeColor="accent1" w:themeShade="7F"/>
      <w:kern w:val="16"/>
      <w:sz w:val="24"/>
      <w:szCs w:val="24"/>
      <w14:ligatures w14:val="standardContextual"/>
      <w14:numForm w14:val="oldStyle"/>
      <w14:numSpacing w14:val="proportional"/>
      <w14:cntxtAlt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2222"/>
    <w:rPr>
      <w:rFonts w:asciiTheme="majorHAnsi" w:eastAsiaTheme="majorEastAsia" w:hAnsiTheme="majorHAnsi" w:cstheme="majorBidi"/>
      <w:i/>
      <w:iCs/>
      <w:color w:val="95B511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2222"/>
    <w:rPr>
      <w:rFonts w:asciiTheme="majorHAnsi" w:eastAsiaTheme="majorEastAsia" w:hAnsiTheme="majorHAnsi" w:cstheme="majorBidi"/>
      <w:color w:val="95B511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2222"/>
    <w:rPr>
      <w:rFonts w:asciiTheme="majorHAnsi" w:eastAsiaTheme="majorEastAsia" w:hAnsiTheme="majorHAnsi" w:cstheme="majorBidi"/>
      <w:color w:val="63780B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2222"/>
    <w:rPr>
      <w:rFonts w:asciiTheme="majorHAnsi" w:eastAsiaTheme="majorEastAsia" w:hAnsiTheme="majorHAnsi" w:cstheme="majorBidi"/>
      <w:i/>
      <w:iCs/>
      <w:color w:val="63780B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2222"/>
    <w:rPr>
      <w:rFonts w:asciiTheme="majorHAnsi" w:eastAsiaTheme="majorEastAsia" w:hAnsiTheme="majorHAnsi" w:cstheme="majorBidi"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2222"/>
    <w:rPr>
      <w:rFonts w:asciiTheme="majorHAnsi" w:eastAsiaTheme="majorEastAsia" w:hAnsiTheme="majorHAnsi" w:cstheme="majorBidi"/>
      <w:i/>
      <w:iCs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styleId="HTMLAcronym">
    <w:name w:val="HTML Acronym"/>
    <w:basedOn w:val="DefaultParagraphFont"/>
    <w:uiPriority w:val="99"/>
    <w:semiHidden/>
    <w:unhideWhenUsed/>
    <w:rsid w:val="00572222"/>
    <w:rPr>
      <w:sz w:val="22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572222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72222"/>
    <w:rPr>
      <w:i/>
      <w:iCs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Cite">
    <w:name w:val="HTML Cite"/>
    <w:basedOn w:val="DefaultParagraphFont"/>
    <w:uiPriority w:val="99"/>
    <w:semiHidden/>
    <w:unhideWhenUsed/>
    <w:rsid w:val="00572222"/>
    <w:rPr>
      <w:i/>
      <w:iCs/>
      <w:sz w:val="22"/>
    </w:rPr>
  </w:style>
  <w:style w:type="character" w:styleId="HTMLCode">
    <w:name w:val="HTML Code"/>
    <w:basedOn w:val="DefaultParagraphFont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72222"/>
    <w:rPr>
      <w:i/>
      <w:iCs/>
      <w:sz w:val="22"/>
    </w:rPr>
  </w:style>
  <w:style w:type="character" w:styleId="HTMLKeyboard">
    <w:name w:val="HTML Keyboard"/>
    <w:basedOn w:val="DefaultParagraphFont"/>
    <w:uiPriority w:val="99"/>
    <w:semiHidden/>
    <w:unhideWhenUsed/>
    <w:rsid w:val="0057222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72222"/>
    <w:pPr>
      <w:spacing w:after="0" w:line="240" w:lineRule="auto"/>
    </w:pPr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Sample">
    <w:name w:val="HTML Sample"/>
    <w:basedOn w:val="DefaultParagraphFont"/>
    <w:uiPriority w:val="99"/>
    <w:semiHidden/>
    <w:unhideWhenUsed/>
    <w:rsid w:val="00572222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72222"/>
    <w:rPr>
      <w:i/>
      <w:iCs/>
      <w:sz w:val="22"/>
    </w:rPr>
  </w:style>
  <w:style w:type="character" w:styleId="Hyperlink">
    <w:name w:val="Hyperlink"/>
    <w:basedOn w:val="DefaultParagraphFont"/>
    <w:uiPriority w:val="99"/>
    <w:semiHidden/>
    <w:unhideWhenUsed/>
    <w:rsid w:val="000F51EC"/>
    <w:rPr>
      <w:color w:val="0B6051" w:themeColor="accent4" w:themeShade="80"/>
      <w:sz w:val="22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72222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qFormat/>
    <w:rsid w:val="000F51EC"/>
    <w:rPr>
      <w:i/>
      <w:iCs/>
      <w:color w:val="95B511" w:themeColor="accent1" w:themeShade="BF"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0F51EC"/>
    <w:pPr>
      <w:pBdr>
        <w:top w:val="single" w:sz="4" w:space="10" w:color="C3EA1F" w:themeColor="accent1"/>
        <w:bottom w:val="single" w:sz="4" w:space="10" w:color="C3EA1F" w:themeColor="accent1"/>
      </w:pBdr>
      <w:spacing w:before="360" w:after="360"/>
      <w:ind w:left="864" w:right="864"/>
      <w:jc w:val="center"/>
    </w:pPr>
    <w:rPr>
      <w:i/>
      <w:iCs/>
      <w:color w:val="95B51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0F51EC"/>
    <w:rPr>
      <w:i/>
      <w:iCs/>
      <w:color w:val="95B511" w:themeColor="accent1" w:themeShade="BF"/>
    </w:rPr>
  </w:style>
  <w:style w:type="character" w:styleId="IntenseReference">
    <w:name w:val="Intense Reference"/>
    <w:basedOn w:val="DefaultParagraphFont"/>
    <w:uiPriority w:val="32"/>
    <w:semiHidden/>
    <w:qFormat/>
    <w:rsid w:val="000F51EC"/>
    <w:rPr>
      <w:b/>
      <w:bCs/>
      <w:caps w:val="0"/>
      <w:smallCaps/>
      <w:color w:val="95B511" w:themeColor="accent1" w:themeShade="BF"/>
      <w:spacing w:val="5"/>
      <w:sz w:val="22"/>
    </w:rPr>
  </w:style>
  <w:style w:type="table" w:styleId="LightGrid">
    <w:name w:val="Light Grid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  <w:insideH w:val="single" w:sz="8" w:space="0" w:color="C3EA1F" w:themeColor="accent1"/>
        <w:insideV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18" w:space="0" w:color="C3EA1F" w:themeColor="accent1"/>
          <w:right w:val="single" w:sz="8" w:space="0" w:color="C3EA1F" w:themeColor="accent1"/>
          <w:insideH w:val="nil"/>
          <w:insideV w:val="single" w:sz="8" w:space="0" w:color="C3EA1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H w:val="nil"/>
          <w:insideV w:val="single" w:sz="8" w:space="0" w:color="C3EA1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band1Vert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  <w:shd w:val="clear" w:color="auto" w:fill="F0F9C7" w:themeFill="accent1" w:themeFillTint="3F"/>
      </w:tcPr>
    </w:tblStylePr>
    <w:tblStylePr w:type="band1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V w:val="single" w:sz="8" w:space="0" w:color="C3EA1F" w:themeColor="accent1"/>
        </w:tcBorders>
        <w:shd w:val="clear" w:color="auto" w:fill="F0F9C7" w:themeFill="accent1" w:themeFillTint="3F"/>
      </w:tcPr>
    </w:tblStylePr>
    <w:tblStylePr w:type="band2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V w:val="single" w:sz="8" w:space="0" w:color="C3EA1F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  <w:insideH w:val="single" w:sz="8" w:space="0" w:color="9DCB08" w:themeColor="accent2"/>
        <w:insideV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18" w:space="0" w:color="9DCB08" w:themeColor="accent2"/>
          <w:right w:val="single" w:sz="8" w:space="0" w:color="9DCB08" w:themeColor="accent2"/>
          <w:insideH w:val="nil"/>
          <w:insideV w:val="single" w:sz="8" w:space="0" w:color="9DCB08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H w:val="nil"/>
          <w:insideV w:val="single" w:sz="8" w:space="0" w:color="9DCB08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band1Vert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  <w:shd w:val="clear" w:color="auto" w:fill="EBFCB7" w:themeFill="accent2" w:themeFillTint="3F"/>
      </w:tcPr>
    </w:tblStylePr>
    <w:tblStylePr w:type="band1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V w:val="single" w:sz="8" w:space="0" w:color="9DCB08" w:themeColor="accent2"/>
        </w:tcBorders>
        <w:shd w:val="clear" w:color="auto" w:fill="EBFCB7" w:themeFill="accent2" w:themeFillTint="3F"/>
      </w:tcPr>
    </w:tblStylePr>
    <w:tblStylePr w:type="band2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V w:val="single" w:sz="8" w:space="0" w:color="9DCB08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  <w:insideH w:val="single" w:sz="8" w:space="0" w:color="10A48E" w:themeColor="accent3"/>
        <w:insideV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18" w:space="0" w:color="10A48E" w:themeColor="accent3"/>
          <w:right w:val="single" w:sz="8" w:space="0" w:color="10A48E" w:themeColor="accent3"/>
          <w:insideH w:val="nil"/>
          <w:insideV w:val="single" w:sz="8" w:space="0" w:color="10A48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H w:val="nil"/>
          <w:insideV w:val="single" w:sz="8" w:space="0" w:color="10A48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band1Vert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  <w:shd w:val="clear" w:color="auto" w:fill="B4F7ED" w:themeFill="accent3" w:themeFillTint="3F"/>
      </w:tcPr>
    </w:tblStylePr>
    <w:tblStylePr w:type="band1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V w:val="single" w:sz="8" w:space="0" w:color="10A48E" w:themeColor="accent3"/>
        </w:tcBorders>
        <w:shd w:val="clear" w:color="auto" w:fill="B4F7ED" w:themeFill="accent3" w:themeFillTint="3F"/>
      </w:tcPr>
    </w:tblStylePr>
    <w:tblStylePr w:type="band2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V w:val="single" w:sz="8" w:space="0" w:color="10A48E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  <w:insideH w:val="single" w:sz="8" w:space="0" w:color="17C0A3" w:themeColor="accent4"/>
        <w:insideV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18" w:space="0" w:color="17C0A3" w:themeColor="accent4"/>
          <w:right w:val="single" w:sz="8" w:space="0" w:color="17C0A3" w:themeColor="accent4"/>
          <w:insideH w:val="nil"/>
          <w:insideV w:val="single" w:sz="8" w:space="0" w:color="17C0A3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H w:val="nil"/>
          <w:insideV w:val="single" w:sz="8" w:space="0" w:color="17C0A3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band1Vert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  <w:shd w:val="clear" w:color="auto" w:fill="BDF7ED" w:themeFill="accent4" w:themeFillTint="3F"/>
      </w:tcPr>
    </w:tblStylePr>
    <w:tblStylePr w:type="band1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V w:val="single" w:sz="8" w:space="0" w:color="17C0A3" w:themeColor="accent4"/>
        </w:tcBorders>
        <w:shd w:val="clear" w:color="auto" w:fill="BDF7ED" w:themeFill="accent4" w:themeFillTint="3F"/>
      </w:tcPr>
    </w:tblStylePr>
    <w:tblStylePr w:type="band2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V w:val="single" w:sz="8" w:space="0" w:color="17C0A3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  <w:insideH w:val="single" w:sz="8" w:space="0" w:color="044F44" w:themeColor="accent5"/>
        <w:insideV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18" w:space="0" w:color="044F44" w:themeColor="accent5"/>
          <w:right w:val="single" w:sz="8" w:space="0" w:color="044F44" w:themeColor="accent5"/>
          <w:insideH w:val="nil"/>
          <w:insideV w:val="single" w:sz="8" w:space="0" w:color="044F4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H w:val="nil"/>
          <w:insideV w:val="single" w:sz="8" w:space="0" w:color="044F4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band1Vert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  <w:shd w:val="clear" w:color="auto" w:fill="9AFAEB" w:themeFill="accent5" w:themeFillTint="3F"/>
      </w:tcPr>
    </w:tblStylePr>
    <w:tblStylePr w:type="band1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V w:val="single" w:sz="8" w:space="0" w:color="044F44" w:themeColor="accent5"/>
        </w:tcBorders>
        <w:shd w:val="clear" w:color="auto" w:fill="9AFAEB" w:themeFill="accent5" w:themeFillTint="3F"/>
      </w:tcPr>
    </w:tblStylePr>
    <w:tblStylePr w:type="band2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V w:val="single" w:sz="8" w:space="0" w:color="044F44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  <w:insideH w:val="single" w:sz="8" w:space="0" w:color="2C3644" w:themeColor="accent6"/>
        <w:insideV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18" w:space="0" w:color="2C3644" w:themeColor="accent6"/>
          <w:right w:val="single" w:sz="8" w:space="0" w:color="2C3644" w:themeColor="accent6"/>
          <w:insideH w:val="nil"/>
          <w:insideV w:val="single" w:sz="8" w:space="0" w:color="2C3644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H w:val="nil"/>
          <w:insideV w:val="single" w:sz="8" w:space="0" w:color="2C3644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band1Vert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  <w:shd w:val="clear" w:color="auto" w:fill="C3CCD8" w:themeFill="accent6" w:themeFillTint="3F"/>
      </w:tcPr>
    </w:tblStylePr>
    <w:tblStylePr w:type="band1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V w:val="single" w:sz="8" w:space="0" w:color="2C3644" w:themeColor="accent6"/>
        </w:tcBorders>
        <w:shd w:val="clear" w:color="auto" w:fill="C3CCD8" w:themeFill="accent6" w:themeFillTint="3F"/>
      </w:tcPr>
    </w:tblStylePr>
    <w:tblStylePr w:type="band2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V w:val="single" w:sz="8" w:space="0" w:color="2C3644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band1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band1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band1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band1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band1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band1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57222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8" w:space="0" w:color="C3EA1F" w:themeColor="accent1"/>
        <w:bottom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EA1F" w:themeColor="accent1"/>
          <w:left w:val="nil"/>
          <w:bottom w:val="single" w:sz="8" w:space="0" w:color="C3EA1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EA1F" w:themeColor="accent1"/>
          <w:left w:val="nil"/>
          <w:bottom w:val="single" w:sz="8" w:space="0" w:color="C3EA1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8" w:space="0" w:color="9DCB08" w:themeColor="accent2"/>
        <w:bottom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CB08" w:themeColor="accent2"/>
          <w:left w:val="nil"/>
          <w:bottom w:val="single" w:sz="8" w:space="0" w:color="9DCB0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CB08" w:themeColor="accent2"/>
          <w:left w:val="nil"/>
          <w:bottom w:val="single" w:sz="8" w:space="0" w:color="9DCB0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8" w:space="0" w:color="10A48E" w:themeColor="accent3"/>
        <w:bottom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A48E" w:themeColor="accent3"/>
          <w:left w:val="nil"/>
          <w:bottom w:val="single" w:sz="8" w:space="0" w:color="10A48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A48E" w:themeColor="accent3"/>
          <w:left w:val="nil"/>
          <w:bottom w:val="single" w:sz="8" w:space="0" w:color="10A48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8" w:space="0" w:color="17C0A3" w:themeColor="accent4"/>
        <w:bottom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C0A3" w:themeColor="accent4"/>
          <w:left w:val="nil"/>
          <w:bottom w:val="single" w:sz="8" w:space="0" w:color="17C0A3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C0A3" w:themeColor="accent4"/>
          <w:left w:val="nil"/>
          <w:bottom w:val="single" w:sz="8" w:space="0" w:color="17C0A3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8" w:space="0" w:color="044F44" w:themeColor="accent5"/>
        <w:bottom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4F44" w:themeColor="accent5"/>
          <w:left w:val="nil"/>
          <w:bottom w:val="single" w:sz="8" w:space="0" w:color="044F4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4F44" w:themeColor="accent5"/>
          <w:left w:val="nil"/>
          <w:bottom w:val="single" w:sz="8" w:space="0" w:color="044F4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8" w:space="0" w:color="2C3644" w:themeColor="accent6"/>
        <w:bottom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3644" w:themeColor="accent6"/>
          <w:left w:val="nil"/>
          <w:bottom w:val="single" w:sz="8" w:space="0" w:color="2C3644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3644" w:themeColor="accent6"/>
          <w:left w:val="nil"/>
          <w:bottom w:val="single" w:sz="8" w:space="0" w:color="2C3644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572222"/>
    <w:rPr>
      <w:sz w:val="22"/>
    </w:rPr>
  </w:style>
  <w:style w:type="paragraph" w:styleId="List">
    <w:name w:val="List"/>
    <w:basedOn w:val="Normal"/>
    <w:uiPriority w:val="99"/>
    <w:semiHidden/>
    <w:unhideWhenUsed/>
    <w:rsid w:val="00572222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572222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572222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572222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572222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572222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572222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572222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572222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572222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572222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72222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72222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72222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72222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572222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572222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572222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572222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572222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qFormat/>
    <w:rsid w:val="00572222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styleId="ListTable2">
    <w:name w:val="List Table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bottom w:val="single" w:sz="4" w:space="0" w:color="DBF278" w:themeColor="accent1" w:themeTint="99"/>
        <w:insideH w:val="single" w:sz="4" w:space="0" w:color="DBF278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bottom w:val="single" w:sz="4" w:space="0" w:color="D0F852" w:themeColor="accent2" w:themeTint="99"/>
        <w:insideH w:val="single" w:sz="4" w:space="0" w:color="D0F852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bottom w:val="single" w:sz="4" w:space="0" w:color="4AEDD5" w:themeColor="accent3" w:themeTint="99"/>
        <w:insideH w:val="single" w:sz="4" w:space="0" w:color="4AEDD5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bottom w:val="single" w:sz="4" w:space="0" w:color="60ECD4" w:themeColor="accent4" w:themeTint="99"/>
        <w:insideH w:val="single" w:sz="4" w:space="0" w:color="60ECD4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bottom w:val="single" w:sz="4" w:space="0" w:color="0CF1CF" w:themeColor="accent5" w:themeTint="99"/>
        <w:insideH w:val="single" w:sz="4" w:space="0" w:color="0CF1C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bottom w:val="single" w:sz="4" w:space="0" w:color="6D83A1" w:themeColor="accent6" w:themeTint="99"/>
        <w:insideH w:val="single" w:sz="4" w:space="0" w:color="6D83A1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styleId="ListTable3">
    <w:name w:val="List Table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3EA1F" w:themeColor="accent1"/>
        <w:left w:val="single" w:sz="4" w:space="0" w:color="C3EA1F" w:themeColor="accent1"/>
        <w:bottom w:val="single" w:sz="4" w:space="0" w:color="C3EA1F" w:themeColor="accent1"/>
        <w:right w:val="single" w:sz="4" w:space="0" w:color="C3EA1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3EA1F" w:themeColor="accent1"/>
          <w:right w:val="single" w:sz="4" w:space="0" w:color="C3EA1F" w:themeColor="accent1"/>
        </w:tcBorders>
      </w:tcPr>
    </w:tblStylePr>
    <w:tblStylePr w:type="band1Horz">
      <w:tblPr/>
      <w:tcPr>
        <w:tcBorders>
          <w:top w:val="single" w:sz="4" w:space="0" w:color="C3EA1F" w:themeColor="accent1"/>
          <w:bottom w:val="single" w:sz="4" w:space="0" w:color="C3EA1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3EA1F" w:themeColor="accent1"/>
          <w:left w:val="nil"/>
        </w:tcBorders>
      </w:tcPr>
    </w:tblStylePr>
    <w:tblStylePr w:type="swCell">
      <w:tblPr/>
      <w:tcPr>
        <w:tcBorders>
          <w:top w:val="double" w:sz="4" w:space="0" w:color="C3EA1F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DCB08" w:themeColor="accent2"/>
        <w:left w:val="single" w:sz="4" w:space="0" w:color="9DCB08" w:themeColor="accent2"/>
        <w:bottom w:val="single" w:sz="4" w:space="0" w:color="9DCB08" w:themeColor="accent2"/>
        <w:right w:val="single" w:sz="4" w:space="0" w:color="9DCB08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DCB08" w:themeColor="accent2"/>
          <w:right w:val="single" w:sz="4" w:space="0" w:color="9DCB08" w:themeColor="accent2"/>
        </w:tcBorders>
      </w:tcPr>
    </w:tblStylePr>
    <w:tblStylePr w:type="band1Horz">
      <w:tblPr/>
      <w:tcPr>
        <w:tcBorders>
          <w:top w:val="single" w:sz="4" w:space="0" w:color="9DCB08" w:themeColor="accent2"/>
          <w:bottom w:val="single" w:sz="4" w:space="0" w:color="9DCB08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DCB08" w:themeColor="accent2"/>
          <w:left w:val="nil"/>
        </w:tcBorders>
      </w:tcPr>
    </w:tblStylePr>
    <w:tblStylePr w:type="swCell">
      <w:tblPr/>
      <w:tcPr>
        <w:tcBorders>
          <w:top w:val="double" w:sz="4" w:space="0" w:color="9DCB08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10A48E" w:themeColor="accent3"/>
        <w:left w:val="single" w:sz="4" w:space="0" w:color="10A48E" w:themeColor="accent3"/>
        <w:bottom w:val="single" w:sz="4" w:space="0" w:color="10A48E" w:themeColor="accent3"/>
        <w:right w:val="single" w:sz="4" w:space="0" w:color="10A48E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0A48E" w:themeColor="accent3"/>
          <w:right w:val="single" w:sz="4" w:space="0" w:color="10A48E" w:themeColor="accent3"/>
        </w:tcBorders>
      </w:tcPr>
    </w:tblStylePr>
    <w:tblStylePr w:type="band1Horz">
      <w:tblPr/>
      <w:tcPr>
        <w:tcBorders>
          <w:top w:val="single" w:sz="4" w:space="0" w:color="10A48E" w:themeColor="accent3"/>
          <w:bottom w:val="single" w:sz="4" w:space="0" w:color="10A48E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0A48E" w:themeColor="accent3"/>
          <w:left w:val="nil"/>
        </w:tcBorders>
      </w:tcPr>
    </w:tblStylePr>
    <w:tblStylePr w:type="swCell">
      <w:tblPr/>
      <w:tcPr>
        <w:tcBorders>
          <w:top w:val="double" w:sz="4" w:space="0" w:color="10A48E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17C0A3" w:themeColor="accent4"/>
        <w:left w:val="single" w:sz="4" w:space="0" w:color="17C0A3" w:themeColor="accent4"/>
        <w:bottom w:val="single" w:sz="4" w:space="0" w:color="17C0A3" w:themeColor="accent4"/>
        <w:right w:val="single" w:sz="4" w:space="0" w:color="17C0A3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7C0A3" w:themeColor="accent4"/>
          <w:right w:val="single" w:sz="4" w:space="0" w:color="17C0A3" w:themeColor="accent4"/>
        </w:tcBorders>
      </w:tcPr>
    </w:tblStylePr>
    <w:tblStylePr w:type="band1Horz">
      <w:tblPr/>
      <w:tcPr>
        <w:tcBorders>
          <w:top w:val="single" w:sz="4" w:space="0" w:color="17C0A3" w:themeColor="accent4"/>
          <w:bottom w:val="single" w:sz="4" w:space="0" w:color="17C0A3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7C0A3" w:themeColor="accent4"/>
          <w:left w:val="nil"/>
        </w:tcBorders>
      </w:tcPr>
    </w:tblStylePr>
    <w:tblStylePr w:type="swCell">
      <w:tblPr/>
      <w:tcPr>
        <w:tcBorders>
          <w:top w:val="double" w:sz="4" w:space="0" w:color="17C0A3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44F44" w:themeColor="accent5"/>
        <w:left w:val="single" w:sz="4" w:space="0" w:color="044F44" w:themeColor="accent5"/>
        <w:bottom w:val="single" w:sz="4" w:space="0" w:color="044F44" w:themeColor="accent5"/>
        <w:right w:val="single" w:sz="4" w:space="0" w:color="044F4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44F44" w:themeColor="accent5"/>
          <w:right w:val="single" w:sz="4" w:space="0" w:color="044F44" w:themeColor="accent5"/>
        </w:tcBorders>
      </w:tcPr>
    </w:tblStylePr>
    <w:tblStylePr w:type="band1Horz">
      <w:tblPr/>
      <w:tcPr>
        <w:tcBorders>
          <w:top w:val="single" w:sz="4" w:space="0" w:color="044F44" w:themeColor="accent5"/>
          <w:bottom w:val="single" w:sz="4" w:space="0" w:color="044F4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44F44" w:themeColor="accent5"/>
          <w:left w:val="nil"/>
        </w:tcBorders>
      </w:tcPr>
    </w:tblStylePr>
    <w:tblStylePr w:type="swCell">
      <w:tblPr/>
      <w:tcPr>
        <w:tcBorders>
          <w:top w:val="double" w:sz="4" w:space="0" w:color="044F44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2C3644" w:themeColor="accent6"/>
        <w:left w:val="single" w:sz="4" w:space="0" w:color="2C3644" w:themeColor="accent6"/>
        <w:bottom w:val="single" w:sz="4" w:space="0" w:color="2C3644" w:themeColor="accent6"/>
        <w:right w:val="single" w:sz="4" w:space="0" w:color="2C3644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C3644" w:themeColor="accent6"/>
          <w:right w:val="single" w:sz="4" w:space="0" w:color="2C3644" w:themeColor="accent6"/>
        </w:tcBorders>
      </w:tcPr>
    </w:tblStylePr>
    <w:tblStylePr w:type="band1Horz">
      <w:tblPr/>
      <w:tcPr>
        <w:tcBorders>
          <w:top w:val="single" w:sz="4" w:space="0" w:color="2C3644" w:themeColor="accent6"/>
          <w:bottom w:val="single" w:sz="4" w:space="0" w:color="2C3644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C3644" w:themeColor="accent6"/>
          <w:left w:val="nil"/>
        </w:tcBorders>
      </w:tcPr>
    </w:tblStylePr>
    <w:tblStylePr w:type="swCell">
      <w:tblPr/>
      <w:tcPr>
        <w:tcBorders>
          <w:top w:val="double" w:sz="4" w:space="0" w:color="2C3644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EA1F" w:themeColor="accent1"/>
          <w:left w:val="single" w:sz="4" w:space="0" w:color="C3EA1F" w:themeColor="accent1"/>
          <w:bottom w:val="single" w:sz="4" w:space="0" w:color="C3EA1F" w:themeColor="accent1"/>
          <w:right w:val="single" w:sz="4" w:space="0" w:color="C3EA1F" w:themeColor="accent1"/>
          <w:insideH w:val="nil"/>
        </w:tcBorders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CB08" w:themeColor="accent2"/>
          <w:left w:val="single" w:sz="4" w:space="0" w:color="9DCB08" w:themeColor="accent2"/>
          <w:bottom w:val="single" w:sz="4" w:space="0" w:color="9DCB08" w:themeColor="accent2"/>
          <w:right w:val="single" w:sz="4" w:space="0" w:color="9DCB08" w:themeColor="accent2"/>
          <w:insideH w:val="nil"/>
        </w:tcBorders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A48E" w:themeColor="accent3"/>
          <w:left w:val="single" w:sz="4" w:space="0" w:color="10A48E" w:themeColor="accent3"/>
          <w:bottom w:val="single" w:sz="4" w:space="0" w:color="10A48E" w:themeColor="accent3"/>
          <w:right w:val="single" w:sz="4" w:space="0" w:color="10A48E" w:themeColor="accent3"/>
          <w:insideH w:val="nil"/>
        </w:tcBorders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C0A3" w:themeColor="accent4"/>
          <w:left w:val="single" w:sz="4" w:space="0" w:color="17C0A3" w:themeColor="accent4"/>
          <w:bottom w:val="single" w:sz="4" w:space="0" w:color="17C0A3" w:themeColor="accent4"/>
          <w:right w:val="single" w:sz="4" w:space="0" w:color="17C0A3" w:themeColor="accent4"/>
          <w:insideH w:val="nil"/>
        </w:tcBorders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44F44" w:themeColor="accent5"/>
          <w:left w:val="single" w:sz="4" w:space="0" w:color="044F44" w:themeColor="accent5"/>
          <w:bottom w:val="single" w:sz="4" w:space="0" w:color="044F44" w:themeColor="accent5"/>
          <w:right w:val="single" w:sz="4" w:space="0" w:color="044F44" w:themeColor="accent5"/>
          <w:insideH w:val="nil"/>
        </w:tcBorders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3644" w:themeColor="accent6"/>
          <w:left w:val="single" w:sz="4" w:space="0" w:color="2C3644" w:themeColor="accent6"/>
          <w:bottom w:val="single" w:sz="4" w:space="0" w:color="2C3644" w:themeColor="accent6"/>
          <w:right w:val="single" w:sz="4" w:space="0" w:color="2C3644" w:themeColor="accent6"/>
          <w:insideH w:val="nil"/>
        </w:tcBorders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styleId="ListTable5Dark">
    <w:name w:val="List Table 5 Dark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3EA1F" w:themeColor="accent1"/>
        <w:left w:val="single" w:sz="24" w:space="0" w:color="C3EA1F" w:themeColor="accent1"/>
        <w:bottom w:val="single" w:sz="24" w:space="0" w:color="C3EA1F" w:themeColor="accent1"/>
        <w:right w:val="single" w:sz="24" w:space="0" w:color="C3EA1F" w:themeColor="accent1"/>
      </w:tblBorders>
    </w:tblPr>
    <w:tcPr>
      <w:shd w:val="clear" w:color="auto" w:fill="C3EA1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DCB08" w:themeColor="accent2"/>
        <w:left w:val="single" w:sz="24" w:space="0" w:color="9DCB08" w:themeColor="accent2"/>
        <w:bottom w:val="single" w:sz="24" w:space="0" w:color="9DCB08" w:themeColor="accent2"/>
        <w:right w:val="single" w:sz="24" w:space="0" w:color="9DCB08" w:themeColor="accent2"/>
      </w:tblBorders>
    </w:tblPr>
    <w:tcPr>
      <w:shd w:val="clear" w:color="auto" w:fill="9DCB08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0A48E" w:themeColor="accent3"/>
        <w:left w:val="single" w:sz="24" w:space="0" w:color="10A48E" w:themeColor="accent3"/>
        <w:bottom w:val="single" w:sz="24" w:space="0" w:color="10A48E" w:themeColor="accent3"/>
        <w:right w:val="single" w:sz="24" w:space="0" w:color="10A48E" w:themeColor="accent3"/>
      </w:tblBorders>
    </w:tblPr>
    <w:tcPr>
      <w:shd w:val="clear" w:color="auto" w:fill="10A48E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7C0A3" w:themeColor="accent4"/>
        <w:left w:val="single" w:sz="24" w:space="0" w:color="17C0A3" w:themeColor="accent4"/>
        <w:bottom w:val="single" w:sz="24" w:space="0" w:color="17C0A3" w:themeColor="accent4"/>
        <w:right w:val="single" w:sz="24" w:space="0" w:color="17C0A3" w:themeColor="accent4"/>
      </w:tblBorders>
    </w:tblPr>
    <w:tcPr>
      <w:shd w:val="clear" w:color="auto" w:fill="17C0A3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44F44" w:themeColor="accent5"/>
        <w:left w:val="single" w:sz="24" w:space="0" w:color="044F44" w:themeColor="accent5"/>
        <w:bottom w:val="single" w:sz="24" w:space="0" w:color="044F44" w:themeColor="accent5"/>
        <w:right w:val="single" w:sz="24" w:space="0" w:color="044F44" w:themeColor="accent5"/>
      </w:tblBorders>
    </w:tblPr>
    <w:tcPr>
      <w:shd w:val="clear" w:color="auto" w:fill="044F4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C3644" w:themeColor="accent6"/>
        <w:left w:val="single" w:sz="24" w:space="0" w:color="2C3644" w:themeColor="accent6"/>
        <w:bottom w:val="single" w:sz="24" w:space="0" w:color="2C3644" w:themeColor="accent6"/>
        <w:right w:val="single" w:sz="24" w:space="0" w:color="2C3644" w:themeColor="accent6"/>
      </w:tblBorders>
    </w:tblPr>
    <w:tcPr>
      <w:shd w:val="clear" w:color="auto" w:fill="2C3644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C3EA1F" w:themeColor="accent1"/>
        <w:bottom w:val="single" w:sz="4" w:space="0" w:color="C3EA1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C3EA1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9DCB08" w:themeColor="accent2"/>
        <w:bottom w:val="single" w:sz="4" w:space="0" w:color="9DCB08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9DCB08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10A48E" w:themeColor="accent3"/>
        <w:bottom w:val="single" w:sz="4" w:space="0" w:color="10A48E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10A48E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17C0A3" w:themeColor="accent4"/>
        <w:bottom w:val="single" w:sz="4" w:space="0" w:color="17C0A3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17C0A3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44F44" w:themeColor="accent5"/>
        <w:bottom w:val="single" w:sz="4" w:space="0" w:color="044F4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044F4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2C3644" w:themeColor="accent6"/>
        <w:bottom w:val="single" w:sz="4" w:space="0" w:color="2C3644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2C3644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3EA1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3EA1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3EA1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3EA1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DCB08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DCB08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DCB08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DCB08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0A48E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0A48E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0A48E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0A48E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7C0A3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7C0A3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7C0A3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7C0A3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44F4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44F4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44F4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44F4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C3644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C3644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C3644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C3644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57222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kern w:val="16"/>
      <w14:ligatures w14:val="standardContextual"/>
      <w14:numForm w14:val="oldStyle"/>
      <w14:numSpacing w14:val="proportional"/>
      <w14:cntxtAlts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MediumGrid1">
    <w:name w:val="Medium Grid 1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2EF57" w:themeColor="accent1" w:themeTint="BF"/>
        <w:left w:val="single" w:sz="8" w:space="0" w:color="D2EF57" w:themeColor="accent1" w:themeTint="BF"/>
        <w:bottom w:val="single" w:sz="8" w:space="0" w:color="D2EF57" w:themeColor="accent1" w:themeTint="BF"/>
        <w:right w:val="single" w:sz="8" w:space="0" w:color="D2EF57" w:themeColor="accent1" w:themeTint="BF"/>
        <w:insideH w:val="single" w:sz="8" w:space="0" w:color="D2EF57" w:themeColor="accent1" w:themeTint="BF"/>
        <w:insideV w:val="single" w:sz="8" w:space="0" w:color="D2EF57" w:themeColor="accent1" w:themeTint="BF"/>
      </w:tblBorders>
    </w:tblPr>
    <w:tcPr>
      <w:shd w:val="clear" w:color="auto" w:fill="F0F9C7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2EF5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shd w:val="clear" w:color="auto" w:fill="E1F48F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4F627" w:themeColor="accent2" w:themeTint="BF"/>
        <w:left w:val="single" w:sz="8" w:space="0" w:color="C4F627" w:themeColor="accent2" w:themeTint="BF"/>
        <w:bottom w:val="single" w:sz="8" w:space="0" w:color="C4F627" w:themeColor="accent2" w:themeTint="BF"/>
        <w:right w:val="single" w:sz="8" w:space="0" w:color="C4F627" w:themeColor="accent2" w:themeTint="BF"/>
        <w:insideH w:val="single" w:sz="8" w:space="0" w:color="C4F627" w:themeColor="accent2" w:themeTint="BF"/>
        <w:insideV w:val="single" w:sz="8" w:space="0" w:color="C4F627" w:themeColor="accent2" w:themeTint="BF"/>
      </w:tblBorders>
    </w:tblPr>
    <w:tcPr>
      <w:shd w:val="clear" w:color="auto" w:fill="EBFCB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F62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shd w:val="clear" w:color="auto" w:fill="D8F96F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DE9CA" w:themeColor="accent3" w:themeTint="BF"/>
        <w:left w:val="single" w:sz="8" w:space="0" w:color="1DE9CA" w:themeColor="accent3" w:themeTint="BF"/>
        <w:bottom w:val="single" w:sz="8" w:space="0" w:color="1DE9CA" w:themeColor="accent3" w:themeTint="BF"/>
        <w:right w:val="single" w:sz="8" w:space="0" w:color="1DE9CA" w:themeColor="accent3" w:themeTint="BF"/>
        <w:insideH w:val="single" w:sz="8" w:space="0" w:color="1DE9CA" w:themeColor="accent3" w:themeTint="BF"/>
        <w:insideV w:val="single" w:sz="8" w:space="0" w:color="1DE9CA" w:themeColor="accent3" w:themeTint="BF"/>
      </w:tblBorders>
    </w:tblPr>
    <w:tcPr>
      <w:shd w:val="clear" w:color="auto" w:fill="B4F7ED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DE9CA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9E7C9" w:themeColor="accent4" w:themeTint="BF"/>
        <w:left w:val="single" w:sz="8" w:space="0" w:color="39E7C9" w:themeColor="accent4" w:themeTint="BF"/>
        <w:bottom w:val="single" w:sz="8" w:space="0" w:color="39E7C9" w:themeColor="accent4" w:themeTint="BF"/>
        <w:right w:val="single" w:sz="8" w:space="0" w:color="39E7C9" w:themeColor="accent4" w:themeTint="BF"/>
        <w:insideH w:val="single" w:sz="8" w:space="0" w:color="39E7C9" w:themeColor="accent4" w:themeTint="BF"/>
        <w:insideV w:val="single" w:sz="8" w:space="0" w:color="39E7C9" w:themeColor="accent4" w:themeTint="BF"/>
      </w:tblBorders>
    </w:tblPr>
    <w:tcPr>
      <w:shd w:val="clear" w:color="auto" w:fill="BDF7ED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9E7C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shd w:val="clear" w:color="auto" w:fill="7BEFDB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9B49B" w:themeColor="accent5" w:themeTint="BF"/>
        <w:left w:val="single" w:sz="8" w:space="0" w:color="09B49B" w:themeColor="accent5" w:themeTint="BF"/>
        <w:bottom w:val="single" w:sz="8" w:space="0" w:color="09B49B" w:themeColor="accent5" w:themeTint="BF"/>
        <w:right w:val="single" w:sz="8" w:space="0" w:color="09B49B" w:themeColor="accent5" w:themeTint="BF"/>
        <w:insideH w:val="single" w:sz="8" w:space="0" w:color="09B49B" w:themeColor="accent5" w:themeTint="BF"/>
        <w:insideV w:val="single" w:sz="8" w:space="0" w:color="09B49B" w:themeColor="accent5" w:themeTint="BF"/>
      </w:tblBorders>
    </w:tblPr>
    <w:tcPr>
      <w:shd w:val="clear" w:color="auto" w:fill="9AFAEB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9B49B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shd w:val="clear" w:color="auto" w:fill="34F4D8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36680" w:themeColor="accent6" w:themeTint="BF"/>
        <w:left w:val="single" w:sz="8" w:space="0" w:color="536680" w:themeColor="accent6" w:themeTint="BF"/>
        <w:bottom w:val="single" w:sz="8" w:space="0" w:color="536680" w:themeColor="accent6" w:themeTint="BF"/>
        <w:right w:val="single" w:sz="8" w:space="0" w:color="536680" w:themeColor="accent6" w:themeTint="BF"/>
        <w:insideH w:val="single" w:sz="8" w:space="0" w:color="536680" w:themeColor="accent6" w:themeTint="BF"/>
        <w:insideV w:val="single" w:sz="8" w:space="0" w:color="536680" w:themeColor="accent6" w:themeTint="BF"/>
      </w:tblBorders>
    </w:tblPr>
    <w:tcPr>
      <w:shd w:val="clear" w:color="auto" w:fill="C3CCD8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3668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shd w:val="clear" w:color="auto" w:fill="8698B1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  <w:insideH w:val="single" w:sz="8" w:space="0" w:color="C3EA1F" w:themeColor="accent1"/>
        <w:insideV w:val="single" w:sz="8" w:space="0" w:color="C3EA1F" w:themeColor="accent1"/>
      </w:tblBorders>
    </w:tblPr>
    <w:tcPr>
      <w:shd w:val="clear" w:color="auto" w:fill="F0F9C7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9FDE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AD2" w:themeFill="accent1" w:themeFillTint="33"/>
      </w:tc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tcBorders>
          <w:insideH w:val="single" w:sz="6" w:space="0" w:color="C3EA1F" w:themeColor="accent1"/>
          <w:insideV w:val="single" w:sz="6" w:space="0" w:color="C3EA1F" w:themeColor="accent1"/>
        </w:tcBorders>
        <w:shd w:val="clear" w:color="auto" w:fill="E1F48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  <w:insideH w:val="single" w:sz="8" w:space="0" w:color="9DCB08" w:themeColor="accent2"/>
        <w:insideV w:val="single" w:sz="8" w:space="0" w:color="9DCB08" w:themeColor="accent2"/>
      </w:tblBorders>
    </w:tblPr>
    <w:tcPr>
      <w:shd w:val="clear" w:color="auto" w:fill="EBFCB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7FEE2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CC5" w:themeFill="accent2" w:themeFillTint="33"/>
      </w:tc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tcBorders>
          <w:insideH w:val="single" w:sz="6" w:space="0" w:color="9DCB08" w:themeColor="accent2"/>
          <w:insideV w:val="single" w:sz="6" w:space="0" w:color="9DCB08" w:themeColor="accent2"/>
        </w:tcBorders>
        <w:shd w:val="clear" w:color="auto" w:fill="D8F96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  <w:insideH w:val="single" w:sz="8" w:space="0" w:color="10A48E" w:themeColor="accent3"/>
        <w:insideV w:val="single" w:sz="8" w:space="0" w:color="10A48E" w:themeColor="accent3"/>
      </w:tblBorders>
    </w:tblPr>
    <w:tcPr>
      <w:shd w:val="clear" w:color="auto" w:fill="B4F7ED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1FCF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F9F1" w:themeFill="accent3" w:themeFillTint="33"/>
      </w:tc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tcBorders>
          <w:insideH w:val="single" w:sz="6" w:space="0" w:color="10A48E" w:themeColor="accent3"/>
          <w:insideV w:val="single" w:sz="6" w:space="0" w:color="10A48E" w:themeColor="accent3"/>
        </w:tcBorders>
        <w:shd w:val="clear" w:color="auto" w:fill="68F0D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  <w:insideH w:val="single" w:sz="8" w:space="0" w:color="17C0A3" w:themeColor="accent4"/>
        <w:insideV w:val="single" w:sz="8" w:space="0" w:color="17C0A3" w:themeColor="accent4"/>
      </w:tblBorders>
    </w:tblPr>
    <w:tcPr>
      <w:shd w:val="clear" w:color="auto" w:fill="BDF7ED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5FCF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F8F0" w:themeFill="accent4" w:themeFillTint="33"/>
      </w:tc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tcBorders>
          <w:insideH w:val="single" w:sz="6" w:space="0" w:color="17C0A3" w:themeColor="accent4"/>
          <w:insideV w:val="single" w:sz="6" w:space="0" w:color="17C0A3" w:themeColor="accent4"/>
        </w:tcBorders>
        <w:shd w:val="clear" w:color="auto" w:fill="7BEFDB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  <w:insideH w:val="single" w:sz="8" w:space="0" w:color="044F44" w:themeColor="accent5"/>
        <w:insideV w:val="single" w:sz="8" w:space="0" w:color="044F44" w:themeColor="accent5"/>
      </w:tblBorders>
    </w:tblPr>
    <w:tcPr>
      <w:shd w:val="clear" w:color="auto" w:fill="9AFAEB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D7FDF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BEF" w:themeFill="accent5" w:themeFillTint="33"/>
      </w:tc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tcBorders>
          <w:insideH w:val="single" w:sz="6" w:space="0" w:color="044F44" w:themeColor="accent5"/>
          <w:insideV w:val="single" w:sz="6" w:space="0" w:color="044F44" w:themeColor="accent5"/>
        </w:tcBorders>
        <w:shd w:val="clear" w:color="auto" w:fill="34F4D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  <w:insideH w:val="single" w:sz="8" w:space="0" w:color="2C3644" w:themeColor="accent6"/>
        <w:insideV w:val="single" w:sz="8" w:space="0" w:color="2C3644" w:themeColor="accent6"/>
      </w:tblBorders>
    </w:tblPr>
    <w:tcPr>
      <w:shd w:val="clear" w:color="auto" w:fill="C3CCD8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7EAE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ED5DF" w:themeFill="accent6" w:themeFillTint="33"/>
      </w:tc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tcBorders>
          <w:insideH w:val="single" w:sz="6" w:space="0" w:color="2C3644" w:themeColor="accent6"/>
          <w:insideV w:val="single" w:sz="6" w:space="0" w:color="2C3644" w:themeColor="accent6"/>
        </w:tcBorders>
        <w:shd w:val="clear" w:color="auto" w:fill="8698B1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F9C7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EA1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EA1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1F48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1F48F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CB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CB08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CB08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F96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F96F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4F7ED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A48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A48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8F0D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8F0D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DF7ED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C0A3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C0A3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BEFDB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BEFDB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AFAEB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4F4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4F4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4F4D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4F4D8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3CCD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3644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3644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698B1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698B1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bottom w:val="single" w:sz="8" w:space="0" w:color="C3EA1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3EA1F" w:themeColor="accent1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C3EA1F" w:themeColor="accent1"/>
          <w:bottom w:val="single" w:sz="8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3EA1F" w:themeColor="accent1"/>
          <w:bottom w:val="single" w:sz="8" w:space="0" w:color="C3EA1F" w:themeColor="accent1"/>
        </w:tcBorders>
      </w:tcPr>
    </w:tblStylePr>
    <w:tblStylePr w:type="band1Vert">
      <w:tblPr/>
      <w:tcPr>
        <w:shd w:val="clear" w:color="auto" w:fill="F0F9C7" w:themeFill="accent1" w:themeFillTint="3F"/>
      </w:tcPr>
    </w:tblStylePr>
    <w:tblStylePr w:type="band1Horz">
      <w:tblPr/>
      <w:tcPr>
        <w:shd w:val="clear" w:color="auto" w:fill="F0F9C7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bottom w:val="single" w:sz="8" w:space="0" w:color="9DCB08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DCB08" w:themeColor="accent2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9DCB08" w:themeColor="accent2"/>
          <w:bottom w:val="single" w:sz="8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DCB08" w:themeColor="accent2"/>
          <w:bottom w:val="single" w:sz="8" w:space="0" w:color="9DCB08" w:themeColor="accent2"/>
        </w:tcBorders>
      </w:tcPr>
    </w:tblStylePr>
    <w:tblStylePr w:type="band1Vert">
      <w:tblPr/>
      <w:tcPr>
        <w:shd w:val="clear" w:color="auto" w:fill="EBFCB7" w:themeFill="accent2" w:themeFillTint="3F"/>
      </w:tcPr>
    </w:tblStylePr>
    <w:tblStylePr w:type="band1Horz">
      <w:tblPr/>
      <w:tcPr>
        <w:shd w:val="clear" w:color="auto" w:fill="EBFCB7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bottom w:val="single" w:sz="8" w:space="0" w:color="10A48E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0A48E" w:themeColor="accent3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10A48E" w:themeColor="accent3"/>
          <w:bottom w:val="single" w:sz="8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0A48E" w:themeColor="accent3"/>
          <w:bottom w:val="single" w:sz="8" w:space="0" w:color="10A48E" w:themeColor="accent3"/>
        </w:tcBorders>
      </w:tcPr>
    </w:tblStylePr>
    <w:tblStylePr w:type="band1Vert">
      <w:tblPr/>
      <w:tcPr>
        <w:shd w:val="clear" w:color="auto" w:fill="B4F7ED" w:themeFill="accent3" w:themeFillTint="3F"/>
      </w:tcPr>
    </w:tblStylePr>
    <w:tblStylePr w:type="band1Horz">
      <w:tblPr/>
      <w:tcPr>
        <w:shd w:val="clear" w:color="auto" w:fill="B4F7ED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bottom w:val="single" w:sz="8" w:space="0" w:color="17C0A3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7C0A3" w:themeColor="accent4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17C0A3" w:themeColor="accent4"/>
          <w:bottom w:val="single" w:sz="8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7C0A3" w:themeColor="accent4"/>
          <w:bottom w:val="single" w:sz="8" w:space="0" w:color="17C0A3" w:themeColor="accent4"/>
        </w:tcBorders>
      </w:tcPr>
    </w:tblStylePr>
    <w:tblStylePr w:type="band1Vert">
      <w:tblPr/>
      <w:tcPr>
        <w:shd w:val="clear" w:color="auto" w:fill="BDF7ED" w:themeFill="accent4" w:themeFillTint="3F"/>
      </w:tcPr>
    </w:tblStylePr>
    <w:tblStylePr w:type="band1Horz">
      <w:tblPr/>
      <w:tcPr>
        <w:shd w:val="clear" w:color="auto" w:fill="BDF7ED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bottom w:val="single" w:sz="8" w:space="0" w:color="044F4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44F44" w:themeColor="accent5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044F44" w:themeColor="accent5"/>
          <w:bottom w:val="single" w:sz="8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44F44" w:themeColor="accent5"/>
          <w:bottom w:val="single" w:sz="8" w:space="0" w:color="044F44" w:themeColor="accent5"/>
        </w:tcBorders>
      </w:tcPr>
    </w:tblStylePr>
    <w:tblStylePr w:type="band1Vert">
      <w:tblPr/>
      <w:tcPr>
        <w:shd w:val="clear" w:color="auto" w:fill="9AFAEB" w:themeFill="accent5" w:themeFillTint="3F"/>
      </w:tcPr>
    </w:tblStylePr>
    <w:tblStylePr w:type="band1Horz">
      <w:tblPr/>
      <w:tcPr>
        <w:shd w:val="clear" w:color="auto" w:fill="9AFAEB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bottom w:val="single" w:sz="8" w:space="0" w:color="2C3644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C3644" w:themeColor="accent6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2C3644" w:themeColor="accent6"/>
          <w:bottom w:val="single" w:sz="8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C3644" w:themeColor="accent6"/>
          <w:bottom w:val="single" w:sz="8" w:space="0" w:color="2C3644" w:themeColor="accent6"/>
        </w:tcBorders>
      </w:tcPr>
    </w:tblStylePr>
    <w:tblStylePr w:type="band1Vert">
      <w:tblPr/>
      <w:tcPr>
        <w:shd w:val="clear" w:color="auto" w:fill="C3CCD8" w:themeFill="accent6" w:themeFillTint="3F"/>
      </w:tcPr>
    </w:tblStylePr>
    <w:tblStylePr w:type="band1Horz">
      <w:tblPr/>
      <w:tcPr>
        <w:shd w:val="clear" w:color="auto" w:fill="C3CCD8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3EA1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3EA1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3EA1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F9C7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DCB08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DCB08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CB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0A4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0A48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0A48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4F7ED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7C0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7C0A3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7C0A3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DF7ED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44F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44F4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44F4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AFAEB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C36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C3644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C3644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3CCD8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2EF57" w:themeColor="accent1" w:themeTint="BF"/>
        <w:left w:val="single" w:sz="8" w:space="0" w:color="D2EF57" w:themeColor="accent1" w:themeTint="BF"/>
        <w:bottom w:val="single" w:sz="8" w:space="0" w:color="D2EF57" w:themeColor="accent1" w:themeTint="BF"/>
        <w:right w:val="single" w:sz="8" w:space="0" w:color="D2EF57" w:themeColor="accent1" w:themeTint="BF"/>
        <w:insideH w:val="single" w:sz="8" w:space="0" w:color="D2EF5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2EF57" w:themeColor="accent1" w:themeTint="BF"/>
          <w:left w:val="single" w:sz="8" w:space="0" w:color="D2EF57" w:themeColor="accent1" w:themeTint="BF"/>
          <w:bottom w:val="single" w:sz="8" w:space="0" w:color="D2EF57" w:themeColor="accent1" w:themeTint="BF"/>
          <w:right w:val="single" w:sz="8" w:space="0" w:color="D2EF57" w:themeColor="accent1" w:themeTint="BF"/>
          <w:insideH w:val="nil"/>
          <w:insideV w:val="nil"/>
        </w:tcBorders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2EF57" w:themeColor="accent1" w:themeTint="BF"/>
          <w:left w:val="single" w:sz="8" w:space="0" w:color="D2EF57" w:themeColor="accent1" w:themeTint="BF"/>
          <w:bottom w:val="single" w:sz="8" w:space="0" w:color="D2EF57" w:themeColor="accent1" w:themeTint="BF"/>
          <w:right w:val="single" w:sz="8" w:space="0" w:color="D2EF5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9C7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F9C7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4F627" w:themeColor="accent2" w:themeTint="BF"/>
        <w:left w:val="single" w:sz="8" w:space="0" w:color="C4F627" w:themeColor="accent2" w:themeTint="BF"/>
        <w:bottom w:val="single" w:sz="8" w:space="0" w:color="C4F627" w:themeColor="accent2" w:themeTint="BF"/>
        <w:right w:val="single" w:sz="8" w:space="0" w:color="C4F627" w:themeColor="accent2" w:themeTint="BF"/>
        <w:insideH w:val="single" w:sz="8" w:space="0" w:color="C4F62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F627" w:themeColor="accent2" w:themeTint="BF"/>
          <w:left w:val="single" w:sz="8" w:space="0" w:color="C4F627" w:themeColor="accent2" w:themeTint="BF"/>
          <w:bottom w:val="single" w:sz="8" w:space="0" w:color="C4F627" w:themeColor="accent2" w:themeTint="BF"/>
          <w:right w:val="single" w:sz="8" w:space="0" w:color="C4F627" w:themeColor="accent2" w:themeTint="BF"/>
          <w:insideH w:val="nil"/>
          <w:insideV w:val="nil"/>
        </w:tcBorders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F627" w:themeColor="accent2" w:themeTint="BF"/>
          <w:left w:val="single" w:sz="8" w:space="0" w:color="C4F627" w:themeColor="accent2" w:themeTint="BF"/>
          <w:bottom w:val="single" w:sz="8" w:space="0" w:color="C4F627" w:themeColor="accent2" w:themeTint="BF"/>
          <w:right w:val="single" w:sz="8" w:space="0" w:color="C4F62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CB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CB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DE9CA" w:themeColor="accent3" w:themeTint="BF"/>
        <w:left w:val="single" w:sz="8" w:space="0" w:color="1DE9CA" w:themeColor="accent3" w:themeTint="BF"/>
        <w:bottom w:val="single" w:sz="8" w:space="0" w:color="1DE9CA" w:themeColor="accent3" w:themeTint="BF"/>
        <w:right w:val="single" w:sz="8" w:space="0" w:color="1DE9CA" w:themeColor="accent3" w:themeTint="BF"/>
        <w:insideH w:val="single" w:sz="8" w:space="0" w:color="1DE9CA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DE9CA" w:themeColor="accent3" w:themeTint="BF"/>
          <w:left w:val="single" w:sz="8" w:space="0" w:color="1DE9CA" w:themeColor="accent3" w:themeTint="BF"/>
          <w:bottom w:val="single" w:sz="8" w:space="0" w:color="1DE9CA" w:themeColor="accent3" w:themeTint="BF"/>
          <w:right w:val="single" w:sz="8" w:space="0" w:color="1DE9CA" w:themeColor="accent3" w:themeTint="BF"/>
          <w:insideH w:val="nil"/>
          <w:insideV w:val="nil"/>
        </w:tcBorders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E9CA" w:themeColor="accent3" w:themeTint="BF"/>
          <w:left w:val="single" w:sz="8" w:space="0" w:color="1DE9CA" w:themeColor="accent3" w:themeTint="BF"/>
          <w:bottom w:val="single" w:sz="8" w:space="0" w:color="1DE9CA" w:themeColor="accent3" w:themeTint="BF"/>
          <w:right w:val="single" w:sz="8" w:space="0" w:color="1DE9CA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F7ED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4F7ED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9E7C9" w:themeColor="accent4" w:themeTint="BF"/>
        <w:left w:val="single" w:sz="8" w:space="0" w:color="39E7C9" w:themeColor="accent4" w:themeTint="BF"/>
        <w:bottom w:val="single" w:sz="8" w:space="0" w:color="39E7C9" w:themeColor="accent4" w:themeTint="BF"/>
        <w:right w:val="single" w:sz="8" w:space="0" w:color="39E7C9" w:themeColor="accent4" w:themeTint="BF"/>
        <w:insideH w:val="single" w:sz="8" w:space="0" w:color="39E7C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9E7C9" w:themeColor="accent4" w:themeTint="BF"/>
          <w:left w:val="single" w:sz="8" w:space="0" w:color="39E7C9" w:themeColor="accent4" w:themeTint="BF"/>
          <w:bottom w:val="single" w:sz="8" w:space="0" w:color="39E7C9" w:themeColor="accent4" w:themeTint="BF"/>
          <w:right w:val="single" w:sz="8" w:space="0" w:color="39E7C9" w:themeColor="accent4" w:themeTint="BF"/>
          <w:insideH w:val="nil"/>
          <w:insideV w:val="nil"/>
        </w:tcBorders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9E7C9" w:themeColor="accent4" w:themeTint="BF"/>
          <w:left w:val="single" w:sz="8" w:space="0" w:color="39E7C9" w:themeColor="accent4" w:themeTint="BF"/>
          <w:bottom w:val="single" w:sz="8" w:space="0" w:color="39E7C9" w:themeColor="accent4" w:themeTint="BF"/>
          <w:right w:val="single" w:sz="8" w:space="0" w:color="39E7C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7ED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F7ED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9B49B" w:themeColor="accent5" w:themeTint="BF"/>
        <w:left w:val="single" w:sz="8" w:space="0" w:color="09B49B" w:themeColor="accent5" w:themeTint="BF"/>
        <w:bottom w:val="single" w:sz="8" w:space="0" w:color="09B49B" w:themeColor="accent5" w:themeTint="BF"/>
        <w:right w:val="single" w:sz="8" w:space="0" w:color="09B49B" w:themeColor="accent5" w:themeTint="BF"/>
        <w:insideH w:val="single" w:sz="8" w:space="0" w:color="09B49B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9B49B" w:themeColor="accent5" w:themeTint="BF"/>
          <w:left w:val="single" w:sz="8" w:space="0" w:color="09B49B" w:themeColor="accent5" w:themeTint="BF"/>
          <w:bottom w:val="single" w:sz="8" w:space="0" w:color="09B49B" w:themeColor="accent5" w:themeTint="BF"/>
          <w:right w:val="single" w:sz="8" w:space="0" w:color="09B49B" w:themeColor="accent5" w:themeTint="BF"/>
          <w:insideH w:val="nil"/>
          <w:insideV w:val="nil"/>
        </w:tcBorders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9B49B" w:themeColor="accent5" w:themeTint="BF"/>
          <w:left w:val="single" w:sz="8" w:space="0" w:color="09B49B" w:themeColor="accent5" w:themeTint="BF"/>
          <w:bottom w:val="single" w:sz="8" w:space="0" w:color="09B49B" w:themeColor="accent5" w:themeTint="BF"/>
          <w:right w:val="single" w:sz="8" w:space="0" w:color="09B49B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AFAEB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AFAEB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36680" w:themeColor="accent6" w:themeTint="BF"/>
        <w:left w:val="single" w:sz="8" w:space="0" w:color="536680" w:themeColor="accent6" w:themeTint="BF"/>
        <w:bottom w:val="single" w:sz="8" w:space="0" w:color="536680" w:themeColor="accent6" w:themeTint="BF"/>
        <w:right w:val="single" w:sz="8" w:space="0" w:color="536680" w:themeColor="accent6" w:themeTint="BF"/>
        <w:insideH w:val="single" w:sz="8" w:space="0" w:color="53668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36680" w:themeColor="accent6" w:themeTint="BF"/>
          <w:left w:val="single" w:sz="8" w:space="0" w:color="536680" w:themeColor="accent6" w:themeTint="BF"/>
          <w:bottom w:val="single" w:sz="8" w:space="0" w:color="536680" w:themeColor="accent6" w:themeTint="BF"/>
          <w:right w:val="single" w:sz="8" w:space="0" w:color="536680" w:themeColor="accent6" w:themeTint="BF"/>
          <w:insideH w:val="nil"/>
          <w:insideV w:val="nil"/>
        </w:tcBorders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36680" w:themeColor="accent6" w:themeTint="BF"/>
          <w:left w:val="single" w:sz="8" w:space="0" w:color="536680" w:themeColor="accent6" w:themeTint="BF"/>
          <w:bottom w:val="single" w:sz="8" w:space="0" w:color="536680" w:themeColor="accent6" w:themeTint="BF"/>
          <w:right w:val="single" w:sz="8" w:space="0" w:color="53668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CD8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3CCD8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722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72222"/>
    <w:rPr>
      <w:rFonts w:asciiTheme="majorHAnsi" w:eastAsiaTheme="majorEastAsia" w:hAnsiTheme="majorHAnsi" w:cstheme="majorBidi"/>
      <w:kern w:val="16"/>
      <w:sz w:val="24"/>
      <w:szCs w:val="24"/>
      <w:shd w:val="pct20" w:color="auto" w:fill="auto"/>
      <w14:ligatures w14:val="standardContextual"/>
      <w14:numForm w14:val="oldStyle"/>
      <w14:numSpacing w14:val="proportional"/>
      <w14:cntxtAlts/>
    </w:rPr>
  </w:style>
  <w:style w:type="paragraph" w:styleId="NoSpacing">
    <w:name w:val="No Spacing"/>
    <w:uiPriority w:val="1"/>
    <w:semiHidden/>
    <w:unhideWhenUsed/>
    <w:qFormat/>
    <w:rsid w:val="00572222"/>
    <w:pPr>
      <w:spacing w:after="0" w:line="240" w:lineRule="auto"/>
    </w:pPr>
    <w:rPr>
      <w:kern w:val="16"/>
      <w14:ligatures w14:val="standardContextual"/>
      <w14:numForm w14:val="oldStyle"/>
      <w14:numSpacing w14:val="proportional"/>
      <w14:cntxtAlts/>
    </w:rPr>
  </w:style>
  <w:style w:type="paragraph" w:styleId="NormalWeb">
    <w:name w:val="Normal (Web)"/>
    <w:basedOn w:val="Normal"/>
    <w:uiPriority w:val="99"/>
    <w:semiHidden/>
    <w:unhideWhenUsed/>
    <w:rsid w:val="00572222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72222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72222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PageNumber">
    <w:name w:val="page number"/>
    <w:basedOn w:val="DefaultParagraphFont"/>
    <w:uiPriority w:val="99"/>
    <w:semiHidden/>
    <w:unhideWhenUsed/>
    <w:rsid w:val="00572222"/>
    <w:rPr>
      <w:sz w:val="22"/>
    </w:rPr>
  </w:style>
  <w:style w:type="table" w:styleId="PlainTable1">
    <w:name w:val="Plain Table 1"/>
    <w:basedOn w:val="TableNormal"/>
    <w:uiPriority w:val="4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1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2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3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4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572222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72222"/>
    <w:rPr>
      <w:rFonts w:ascii="Consolas" w:hAnsi="Consolas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57222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572222"/>
    <w:rPr>
      <w:i/>
      <w:iCs/>
      <w:color w:val="404040" w:themeColor="text1" w:themeTint="BF"/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Salutation">
    <w:name w:val="Salutation"/>
    <w:basedOn w:val="Normal"/>
    <w:next w:val="Normal"/>
    <w:link w:val="SalutationChar"/>
    <w:uiPriority w:val="5"/>
    <w:qFormat/>
    <w:rsid w:val="00572222"/>
  </w:style>
  <w:style w:type="character" w:customStyle="1" w:styleId="SalutationChar">
    <w:name w:val="Salutation Char"/>
    <w:basedOn w:val="DefaultParagraphFont"/>
    <w:link w:val="Salutation"/>
    <w:uiPriority w:val="5"/>
    <w:rsid w:val="00752FC4"/>
  </w:style>
  <w:style w:type="paragraph" w:styleId="Signature">
    <w:name w:val="Signature"/>
    <w:basedOn w:val="Normal"/>
    <w:next w:val="Normal"/>
    <w:link w:val="SignatureChar"/>
    <w:uiPriority w:val="7"/>
    <w:qFormat/>
    <w:rsid w:val="00254E0D"/>
    <w:pPr>
      <w:contextualSpacing/>
    </w:pPr>
  </w:style>
  <w:style w:type="character" w:customStyle="1" w:styleId="SignatureChar">
    <w:name w:val="Signature Char"/>
    <w:basedOn w:val="DefaultParagraphFont"/>
    <w:link w:val="Signature"/>
    <w:uiPriority w:val="7"/>
    <w:rsid w:val="00254E0D"/>
    <w:rPr>
      <w:color w:val="auto"/>
    </w:rPr>
  </w:style>
  <w:style w:type="character" w:styleId="Strong">
    <w:name w:val="Strong"/>
    <w:basedOn w:val="DefaultParagraphFont"/>
    <w:uiPriority w:val="19"/>
    <w:semiHidden/>
    <w:qFormat/>
    <w:rsid w:val="00572222"/>
    <w:rPr>
      <w:b/>
      <w:bCs/>
      <w:sz w:val="22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57222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572222"/>
    <w:rPr>
      <w:rFonts w:eastAsiaTheme="minorEastAsia"/>
      <w:color w:val="5A5A5A" w:themeColor="text1" w:themeTint="A5"/>
      <w:spacing w:val="15"/>
      <w:kern w:val="16"/>
      <w:sz w:val="22"/>
      <w:szCs w:val="22"/>
      <w14:ligatures w14:val="standardContextual"/>
      <w14:numForm w14:val="oldStyle"/>
      <w14:numSpacing w14:val="proportional"/>
      <w14:cntxtAlts/>
    </w:rPr>
  </w:style>
  <w:style w:type="character" w:styleId="SubtleEmphasis">
    <w:name w:val="Subtle Emphasis"/>
    <w:basedOn w:val="DefaultParagraphFont"/>
    <w:uiPriority w:val="19"/>
    <w:semiHidden/>
    <w:qFormat/>
    <w:rsid w:val="00572222"/>
    <w:rPr>
      <w:i/>
      <w:iCs/>
      <w:color w:val="404040" w:themeColor="text1" w:themeTint="BF"/>
      <w:sz w:val="22"/>
    </w:rPr>
  </w:style>
  <w:style w:type="character" w:styleId="SubtleReference">
    <w:name w:val="Subtle Reference"/>
    <w:basedOn w:val="DefaultParagraphFont"/>
    <w:uiPriority w:val="31"/>
    <w:semiHidden/>
    <w:qFormat/>
    <w:rsid w:val="00572222"/>
    <w:rPr>
      <w:smallCaps/>
      <w:color w:val="5A5A5A" w:themeColor="text1" w:themeTint="A5"/>
      <w:sz w:val="22"/>
    </w:rPr>
  </w:style>
  <w:style w:type="table" w:styleId="Table3Deffects1">
    <w:name w:val="Table 3D effects 1"/>
    <w:basedOn w:val="TableNormal"/>
    <w:uiPriority w:val="99"/>
    <w:semiHidden/>
    <w:unhideWhenUsed/>
    <w:rsid w:val="00572222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572222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572222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57222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57222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572222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572222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572222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572222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572222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57222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572222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572222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572222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572222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5"/>
    <w:rsid w:val="0057222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57222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57222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572222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57222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57222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572222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572222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57222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57222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57222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572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572222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semiHidden/>
    <w:qFormat/>
    <w:rsid w:val="005722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57222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  <w14:numForm w14:val="oldStyle"/>
      <w14:numSpacing w14:val="proportional"/>
      <w14:cntxtAlts/>
    </w:rPr>
  </w:style>
  <w:style w:type="paragraph" w:styleId="TOAHeading">
    <w:name w:val="toa heading"/>
    <w:basedOn w:val="Normal"/>
    <w:next w:val="Normal"/>
    <w:uiPriority w:val="99"/>
    <w:semiHidden/>
    <w:unhideWhenUsed/>
    <w:rsid w:val="0057222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57222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57222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572222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572222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572222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572222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572222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572222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572222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72222"/>
    <w:pPr>
      <w:spacing w:before="240"/>
      <w:outlineLvl w:val="9"/>
    </w:pPr>
    <w:rPr>
      <w:b w:val="0"/>
      <w:bCs w:val="0"/>
      <w:color w:val="95B511" w:themeColor="accent1" w:themeShade="BF"/>
      <w:sz w:val="32"/>
      <w:szCs w:val="32"/>
    </w:rPr>
  </w:style>
  <w:style w:type="paragraph" w:customStyle="1" w:styleId="Address">
    <w:name w:val="Address"/>
    <w:basedOn w:val="Normal"/>
    <w:uiPriority w:val="3"/>
    <w:qFormat/>
    <w:rsid w:val="00866DCF"/>
    <w:pPr>
      <w:spacing w:before="160" w:after="600" w:line="240" w:lineRule="auto"/>
      <w:ind w:right="3024"/>
      <w:contextualSpacing/>
    </w:pPr>
    <w:rPr>
      <w:caps/>
      <w:color w:val="595959" w:themeColor="text1" w:themeTint="A6"/>
      <w:spacing w:val="28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Modern%20capsules%20letterhea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DB6E33CECCF440595D2666842C87A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DC6776-8961-446C-B541-2894F1F31384}"/>
      </w:docPartPr>
      <w:docPartBody>
        <w:p w:rsidR="00000000" w:rsidRDefault="00DC39DE">
          <w:pPr>
            <w:pStyle w:val="9DB6E33CECCF440595D2666842C87AE3"/>
          </w:pPr>
          <w:r w:rsidRPr="00752FC4">
            <w:t>Street Address, City, ST ZIP Code</w:t>
          </w:r>
        </w:p>
      </w:docPartBody>
    </w:docPart>
    <w:docPart>
      <w:docPartPr>
        <w:name w:val="4DA6EDB6065B4131803B8CB5EA0AE7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01515F-17EC-44FF-943A-0AA954ECA2A0}"/>
      </w:docPartPr>
      <w:docPartBody>
        <w:p w:rsidR="00000000" w:rsidRDefault="00DC39DE">
          <w:pPr>
            <w:pStyle w:val="4DA6EDB6065B4131803B8CB5EA0AE7FF"/>
          </w:pPr>
          <w:r w:rsidRPr="00752FC4">
            <w:t>Telephone</w:t>
          </w:r>
        </w:p>
      </w:docPartBody>
    </w:docPart>
    <w:docPart>
      <w:docPartPr>
        <w:name w:val="60D57EEF09154017B691A0DB49F564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9A2A6F-047D-4B29-A5F3-B2C134123629}"/>
      </w:docPartPr>
      <w:docPartBody>
        <w:p w:rsidR="00000000" w:rsidRDefault="00DC39DE">
          <w:pPr>
            <w:pStyle w:val="60D57EEF09154017B691A0DB49F56468"/>
          </w:pPr>
          <w:r w:rsidRPr="00752FC4">
            <w:t>Email</w:t>
          </w:r>
        </w:p>
      </w:docPartBody>
    </w:docPart>
    <w:docPart>
      <w:docPartPr>
        <w:name w:val="2AC1C22197304503B7CCC4A1347AC6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B99EBC-AF4C-4FDD-AC28-54F6B6798C08}"/>
      </w:docPartPr>
      <w:docPartBody>
        <w:p w:rsidR="00000000" w:rsidRDefault="007C7128" w:rsidP="007C7128">
          <w:pPr>
            <w:pStyle w:val="2AC1C22197304503B7CCC4A1347AC63B"/>
          </w:pPr>
          <w:r>
            <w:t>[Name]</w:t>
          </w:r>
        </w:p>
      </w:docPartBody>
    </w:docPart>
    <w:docPart>
      <w:docPartPr>
        <w:name w:val="2ECC2E1646E84FDC994F80C073E7F5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B6AB68-C974-4305-9E8B-640ACDBA451A}"/>
      </w:docPartPr>
      <w:docPartBody>
        <w:p w:rsidR="00000000" w:rsidRDefault="007C7128" w:rsidP="007C7128">
          <w:pPr>
            <w:pStyle w:val="2ECC2E1646E84FDC994F80C073E7F599"/>
          </w:pPr>
          <w:r>
            <w:t>[Company Name]</w:t>
          </w:r>
        </w:p>
      </w:docPartBody>
    </w:docPart>
    <w:docPart>
      <w:docPartPr>
        <w:name w:val="6D755991E1BD4D0298D287B1E23D8E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5BE5C0-5F52-49E1-A23B-7ECB02521936}"/>
      </w:docPartPr>
      <w:docPartBody>
        <w:p w:rsidR="00000000" w:rsidRDefault="007C7128" w:rsidP="007C7128">
          <w:pPr>
            <w:pStyle w:val="6D755991E1BD4D0298D287B1E23D8ED1"/>
          </w:pPr>
          <w:r>
            <w:t>[Street Address]</w:t>
          </w:r>
        </w:p>
      </w:docPartBody>
    </w:docPart>
    <w:docPart>
      <w:docPartPr>
        <w:name w:val="B82207636F224D22A5A439D50D8A82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8B42FF-69DC-465A-9384-CA1DCA67FA6C}"/>
      </w:docPartPr>
      <w:docPartBody>
        <w:p w:rsidR="00000000" w:rsidRDefault="007C7128" w:rsidP="007C7128">
          <w:pPr>
            <w:pStyle w:val="B82207636F224D22A5A439D50D8A825D"/>
          </w:pPr>
          <w:r>
            <w:t>[City, ST  ZIP Code]</w:t>
          </w:r>
        </w:p>
      </w:docPartBody>
    </w:docPart>
    <w:docPart>
      <w:docPartPr>
        <w:name w:val="DE24DAB5865246F084707B0D3FED6F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E1DD9C-E208-4D33-A70C-0918351726AC}"/>
      </w:docPartPr>
      <w:docPartBody>
        <w:p w:rsidR="00000000" w:rsidRDefault="007C7128" w:rsidP="007C7128">
          <w:pPr>
            <w:pStyle w:val="DE24DAB5865246F084707B0D3FED6F9D"/>
          </w:pPr>
          <w:r>
            <w:t>[phone]</w:t>
          </w:r>
        </w:p>
      </w:docPartBody>
    </w:docPart>
    <w:docPart>
      <w:docPartPr>
        <w:name w:val="4F94821535184F00BC763DF1DA7E2E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B4E14E-2FF6-46A9-BC4F-A63DC598BE57}"/>
      </w:docPartPr>
      <w:docPartBody>
        <w:p w:rsidR="00000000" w:rsidRDefault="007C7128" w:rsidP="007C7128">
          <w:pPr>
            <w:pStyle w:val="4F94821535184F00BC763DF1DA7E2E59"/>
          </w:pPr>
          <w:r>
            <w:rPr>
              <w:rStyle w:val="PlaceholderText"/>
            </w:rPr>
            <w:t>[email]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28"/>
    <w:rsid w:val="007C7128"/>
    <w:rsid w:val="00DC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DB6E33CECCF440595D2666842C87AE3">
    <w:name w:val="9DB6E33CECCF440595D2666842C87AE3"/>
  </w:style>
  <w:style w:type="paragraph" w:customStyle="1" w:styleId="4DA6EDB6065B4131803B8CB5EA0AE7FF">
    <w:name w:val="4DA6EDB6065B4131803B8CB5EA0AE7FF"/>
  </w:style>
  <w:style w:type="paragraph" w:customStyle="1" w:styleId="60D57EEF09154017B691A0DB49F56468">
    <w:name w:val="60D57EEF09154017B691A0DB49F56468"/>
  </w:style>
  <w:style w:type="character" w:styleId="PlaceholderText">
    <w:name w:val="Placeholder Text"/>
    <w:basedOn w:val="DefaultParagraphFont"/>
    <w:uiPriority w:val="99"/>
    <w:semiHidden/>
    <w:rsid w:val="007C7128"/>
    <w:rPr>
      <w:color w:val="808080"/>
    </w:rPr>
  </w:style>
  <w:style w:type="paragraph" w:customStyle="1" w:styleId="E9139CC0AB9B41FCA7264BFBE73DF485">
    <w:name w:val="E9139CC0AB9B41FCA7264BFBE73DF485"/>
  </w:style>
  <w:style w:type="paragraph" w:customStyle="1" w:styleId="5BE6E3B73432466288EEDDD423217D08">
    <w:name w:val="5BE6E3B73432466288EEDDD423217D08"/>
  </w:style>
  <w:style w:type="paragraph" w:customStyle="1" w:styleId="B6ACAAD86EE1464B8F0392F3D990FE33">
    <w:name w:val="B6ACAAD86EE1464B8F0392F3D990FE33"/>
  </w:style>
  <w:style w:type="paragraph" w:customStyle="1" w:styleId="6ACCBD2D72E644AF8F594DC0A0BEF165">
    <w:name w:val="6ACCBD2D72E644AF8F594DC0A0BEF165"/>
  </w:style>
  <w:style w:type="paragraph" w:customStyle="1" w:styleId="8ACF16029BBD4ADE9CEFDF3E3BDE02A4">
    <w:name w:val="8ACF16029BBD4ADE9CEFDF3E3BDE02A4"/>
  </w:style>
  <w:style w:type="paragraph" w:customStyle="1" w:styleId="A6FBD61EA6A240098CBD75B50570829F">
    <w:name w:val="A6FBD61EA6A240098CBD75B50570829F"/>
  </w:style>
  <w:style w:type="paragraph" w:customStyle="1" w:styleId="82907376004944DCA820CE49DC6D4870">
    <w:name w:val="82907376004944DCA820CE49DC6D4870"/>
  </w:style>
  <w:style w:type="paragraph" w:customStyle="1" w:styleId="2AC1C22197304503B7CCC4A1347AC63B">
    <w:name w:val="2AC1C22197304503B7CCC4A1347AC63B"/>
    <w:rsid w:val="007C7128"/>
  </w:style>
  <w:style w:type="paragraph" w:customStyle="1" w:styleId="2ECC2E1646E84FDC994F80C073E7F599">
    <w:name w:val="2ECC2E1646E84FDC994F80C073E7F599"/>
    <w:rsid w:val="007C7128"/>
  </w:style>
  <w:style w:type="paragraph" w:customStyle="1" w:styleId="6D755991E1BD4D0298D287B1E23D8ED1">
    <w:name w:val="6D755991E1BD4D0298D287B1E23D8ED1"/>
    <w:rsid w:val="007C7128"/>
  </w:style>
  <w:style w:type="paragraph" w:customStyle="1" w:styleId="B82207636F224D22A5A439D50D8A825D">
    <w:name w:val="B82207636F224D22A5A439D50D8A825D"/>
    <w:rsid w:val="007C7128"/>
  </w:style>
  <w:style w:type="paragraph" w:customStyle="1" w:styleId="DE24DAB5865246F084707B0D3FED6F9D">
    <w:name w:val="DE24DAB5865246F084707B0D3FED6F9D"/>
    <w:rsid w:val="007C7128"/>
  </w:style>
  <w:style w:type="paragraph" w:customStyle="1" w:styleId="4F94821535184F00BC763DF1DA7E2E59">
    <w:name w:val="4F94821535184F00BC763DF1DA7E2E59"/>
    <w:rsid w:val="007C7128"/>
  </w:style>
  <w:style w:type="paragraph" w:customStyle="1" w:styleId="FAF0ED10AADC4634ADD6E87F095A7948">
    <w:name w:val="FAF0ED10AADC4634ADD6E87F095A7948"/>
    <w:rsid w:val="007C71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Personal Letterhead">
  <a:themeElements>
    <a:clrScheme name="Label LS1-05">
      <a:dk1>
        <a:sysClr val="windowText" lastClr="000000"/>
      </a:dk1>
      <a:lt1>
        <a:sysClr val="window" lastClr="FFFFFF"/>
      </a:lt1>
      <a:dk2>
        <a:srgbClr val="2C3644"/>
      </a:dk2>
      <a:lt2>
        <a:srgbClr val="FFFFFF"/>
      </a:lt2>
      <a:accent1>
        <a:srgbClr val="C3EA1F"/>
      </a:accent1>
      <a:accent2>
        <a:srgbClr val="9DCB08"/>
      </a:accent2>
      <a:accent3>
        <a:srgbClr val="10A48E"/>
      </a:accent3>
      <a:accent4>
        <a:srgbClr val="17C0A3"/>
      </a:accent4>
      <a:accent5>
        <a:srgbClr val="044F44"/>
      </a:accent5>
      <a:accent6>
        <a:srgbClr val="2C3644"/>
      </a:accent6>
      <a:hlink>
        <a:srgbClr val="10A48E"/>
      </a:hlink>
      <a:folHlink>
        <a:srgbClr val="FF000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EA25CC0A0AC24199CDC46C25B8B0BC" ma:contentTypeVersion="9" ma:contentTypeDescription="Create a new document." ma:contentTypeScope="" ma:versionID="76e25e1730b4532ab1d5e5b131a96a5a">
  <xsd:schema xmlns:xsd="http://www.w3.org/2001/XMLSchema" xmlns:xs="http://www.w3.org/2001/XMLSchema" xmlns:p="http://schemas.microsoft.com/office/2006/metadata/properties" xmlns:ns1="http://schemas.microsoft.com/sharepoint/v3" xmlns:ns2="6dc4bcd6-49db-4c07-9060-8acfc67cef9f" xmlns:ns3="fb0879af-3eba-417a-a55a-ffe6dcd6ca77" targetNamespace="http://schemas.microsoft.com/office/2006/metadata/properties" ma:root="true" ma:fieldsID="ad1e9281a84c4949647088091c718de3" ns1:_="" ns2:_="" ns3:_="">
    <xsd:import namespace="http://schemas.microsoft.com/sharepoint/v3"/>
    <xsd:import namespace="6dc4bcd6-49db-4c07-9060-8acfc67cef9f"/>
    <xsd:import namespace="fb0879af-3eba-417a-a55a-ffe6dcd6c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4bcd6-49db-4c07-9060-8acfc67ce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79af-3eba-417a-a55a-ffe6dcd6ca7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st Shared By User" ma:hidden="true" ma:internalName="LastSharedByUser" ma:readOnly="true">
      <xsd:simpleType>
        <xsd:restriction base="dms:Note"/>
      </xsd:simpleType>
    </xsd:element>
    <xsd:element name="LastSharedByTime" ma:index="14" nillable="true" ma:displayName="Last Shared By Time" ma:hidden="true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04731-2B80-4934-A058-BD0BA9AC60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33AA8B-70C2-490B-9E4F-E822573D5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c4bcd6-49db-4c07-9060-8acfc67cef9f"/>
    <ds:schemaRef ds:uri="fb0879af-3eba-417a-a55a-ffe6dcd6ca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AE803B-26EA-40FF-870A-D0EF6A32464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4F614CB-C2F4-4C84-A56C-2172F1108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Modern capsules letterhead.dotx</Template>
  <TotalTime>3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        </vt:lpstr>
      <vt:lpstr>        PROJECT NAME</vt:lpstr>
      <vt:lpstr>        PROJECT DESCRIPTION</vt:lpstr>
      <vt:lpstr>        Project begin date:</vt:lpstr>
      <vt:lpstr>        Substantial completion date:</vt:lpstr>
      <vt:lpstr>        Physical completion date:</vt:lpstr>
      <vt:lpstr>        CONTRACTOR INFORMATION</vt:lpstr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Muhammad Naveed Ahmed</cp:lastModifiedBy>
  <cp:revision>1</cp:revision>
  <dcterms:created xsi:type="dcterms:W3CDTF">2018-08-20T09:27:00Z</dcterms:created>
  <dcterms:modified xsi:type="dcterms:W3CDTF">2018-08-20T09:31:00Z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0x010100DEEA25CC0A0AC24199CDC46C25B8B0BC</vt:lpwstr>
  </property>
</Properties>
</file>