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4885"/>
        <w:gridCol w:w="4475"/>
      </w:tblGrid>
      <w:tr w:rsidR="00784E23" w:rsidTr="008C2737">
        <w:trPr>
          <w:trHeight w:val="1304"/>
        </w:trPr>
        <w:tc>
          <w:tcPr>
            <w:tcW w:w="5723" w:type="dxa"/>
          </w:tcPr>
          <w:p w:rsidR="008C2737" w:rsidRDefault="008C2737" w:rsidP="00CB0809">
            <w:r w:rsidRPr="00BF3499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53014D2" wp14:editId="6AEA43E9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9525</wp:posOffset>
                  </wp:positionV>
                  <wp:extent cx="1137920" cy="532765"/>
                  <wp:effectExtent l="0" t="0" r="5080" b="635"/>
                  <wp:wrapTight wrapText="bothSides">
                    <wp:wrapPolygon edited="0">
                      <wp:start x="0" y="0"/>
                      <wp:lineTo x="0" y="20853"/>
                      <wp:lineTo x="21335" y="20853"/>
                      <wp:lineTo x="21335" y="1545"/>
                      <wp:lineTo x="20612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ogo_placeholder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53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77" w:type="dxa"/>
          </w:tcPr>
          <w:sdt>
            <w:sdtPr>
              <w:alias w:val="Enter Street Address, City, ST ZIP Code:"/>
              <w:tag w:val="Enter  Street Address, City, ST ZIP Code:"/>
              <w:id w:val="223497027"/>
              <w:placeholder>
                <w:docPart w:val="A5E631E05824452BBB0AD3ADCA158541"/>
              </w:placeholder>
              <w:temporary/>
              <w:showingPlcHdr/>
              <w15:appearance w15:val="hidden"/>
            </w:sdtPr>
            <w:sdtEndPr/>
            <w:sdtContent>
              <w:p w:rsidR="008C2737" w:rsidRPr="00752FC4" w:rsidRDefault="008C2737" w:rsidP="008C2737">
                <w:pPr>
                  <w:pStyle w:val="ContactInfo"/>
                </w:pPr>
                <w:r w:rsidRPr="00752FC4">
                  <w:t>Street Address, City, ST ZIP Code</w:t>
                </w:r>
              </w:p>
            </w:sdtContent>
          </w:sdt>
          <w:sdt>
            <w:sdtPr>
              <w:alias w:val="Enter Telephone:"/>
              <w:tag w:val="Enter Telephone:"/>
              <w:id w:val="510197970"/>
              <w:placeholder>
                <w:docPart w:val="2714FD85B7904EBC899F9ECF904C2B4C"/>
              </w:placeholder>
              <w:temporary/>
              <w:showingPlcHdr/>
              <w15:appearance w15:val="hidden"/>
            </w:sdtPr>
            <w:sdtEndPr/>
            <w:sdtContent>
              <w:p w:rsidR="008C2737" w:rsidRPr="00752FC4" w:rsidRDefault="008C2737" w:rsidP="008C2737">
                <w:pPr>
                  <w:pStyle w:val="ContactInfo"/>
                </w:pPr>
                <w:r w:rsidRPr="00752FC4">
                  <w:t>Telephone</w:t>
                </w:r>
              </w:p>
            </w:sdtContent>
          </w:sdt>
          <w:sdt>
            <w:sdtPr>
              <w:alias w:val="Enter Email:"/>
              <w:tag w:val="Enter Email:"/>
              <w:id w:val="945582249"/>
              <w:placeholder>
                <w:docPart w:val="FEC5AD3016FB455CB8B2D41808AEEBD8"/>
              </w:placeholder>
              <w:temporary/>
              <w:showingPlcHdr/>
              <w15:appearance w15:val="hidden"/>
            </w:sdtPr>
            <w:sdtEndPr/>
            <w:sdtContent>
              <w:p w:rsidR="008C2737" w:rsidRDefault="008C2737" w:rsidP="008C2737">
                <w:pPr>
                  <w:pStyle w:val="ContactInfo"/>
                </w:pPr>
                <w:r w:rsidRPr="00752FC4">
                  <w:t>Email</w:t>
                </w:r>
              </w:p>
            </w:sdtContent>
          </w:sdt>
          <w:p w:rsidR="00784E23" w:rsidRPr="00BF3499" w:rsidRDefault="00784E23" w:rsidP="008C2737">
            <w:pPr>
              <w:pStyle w:val="ContactInfo"/>
              <w:rPr>
                <w:noProof/>
              </w:rPr>
            </w:pPr>
            <w:r>
              <w:t>wordexceltemplates.com</w:t>
            </w:r>
          </w:p>
        </w:tc>
      </w:tr>
    </w:tbl>
    <w:p w:rsidR="00752FC4" w:rsidRPr="005125BB" w:rsidRDefault="00C82FC2" w:rsidP="005125BB">
      <w:pPr>
        <w:pStyle w:val="Date"/>
      </w:pPr>
      <w:sdt>
        <w:sdtPr>
          <w:alias w:val="Enter Date:"/>
          <w:tag w:val="Enter Date:"/>
          <w:id w:val="-1455475630"/>
          <w:placeholder>
            <w:docPart w:val="38CDD760851741D08D253CE28B8E27BE"/>
          </w:placeholder>
          <w:temporary/>
          <w:showingPlcHdr/>
          <w15:appearance w15:val="hidden"/>
        </w:sdtPr>
        <w:sdtEndPr/>
        <w:sdtContent>
          <w:r w:rsidR="00752FC4" w:rsidRPr="005125BB">
            <w:rPr>
              <w:rStyle w:val="PlaceholderText"/>
              <w:color w:val="000000" w:themeColor="text2" w:themeShade="BF"/>
            </w:rPr>
            <w:t>Date</w:t>
          </w:r>
        </w:sdtContent>
      </w:sdt>
    </w:p>
    <w:p w:rsidR="00784E23" w:rsidRPr="009E6C5F" w:rsidRDefault="00784E23" w:rsidP="00784E23">
      <w:pPr>
        <w:pStyle w:val="Salutation"/>
        <w:tabs>
          <w:tab w:val="left" w:pos="8910"/>
        </w:tabs>
        <w:rPr>
          <w:b/>
          <w:sz w:val="40"/>
        </w:rPr>
      </w:pPr>
      <w:r w:rsidRPr="009E6C5F">
        <w:rPr>
          <w:b/>
          <w:sz w:val="40"/>
        </w:rPr>
        <w:t>To Whom It May Concern</w:t>
      </w:r>
      <w:bookmarkStart w:id="0" w:name="_GoBack"/>
      <w:bookmarkEnd w:id="0"/>
    </w:p>
    <w:p w:rsidR="00784E23" w:rsidRDefault="00784E23" w:rsidP="00784E23">
      <w:r>
        <w:t xml:space="preserve">This is to certify that </w:t>
      </w:r>
      <w:r w:rsidRPr="009E6C5F">
        <w:rPr>
          <w:b/>
        </w:rPr>
        <w:t>Mr./Miss/Ms.</w:t>
      </w:r>
      <w:r>
        <w:t xml:space="preserve"> (name) employee ID (number) is working with our reputed company as an (designation). He/she has been working with us since (date) and proved to be a very dedicated resource who has been very loyal to the company.</w:t>
      </w:r>
    </w:p>
    <w:p w:rsidR="00784E23" w:rsidRPr="001C66AD" w:rsidRDefault="00784E23" w:rsidP="00784E23">
      <w:r>
        <w:t xml:space="preserve">We are issuing this letter on the request of </w:t>
      </w:r>
      <w:r w:rsidRPr="009E6C5F">
        <w:rPr>
          <w:b/>
        </w:rPr>
        <w:t>Mr./Miss/Ms.</w:t>
      </w:r>
      <w:r>
        <w:t xml:space="preserve"> (name) and do not hold any liability on behalf of this letter or part of this letter on our company.</w:t>
      </w:r>
    </w:p>
    <w:tbl>
      <w:tblPr>
        <w:tblW w:w="8866" w:type="dxa"/>
        <w:tblInd w:w="93" w:type="dxa"/>
        <w:tblLook w:val="04A0" w:firstRow="1" w:lastRow="0" w:firstColumn="1" w:lastColumn="0" w:noHBand="0" w:noVBand="1"/>
      </w:tblPr>
      <w:tblGrid>
        <w:gridCol w:w="2871"/>
        <w:gridCol w:w="3766"/>
        <w:gridCol w:w="11"/>
        <w:gridCol w:w="2207"/>
        <w:gridCol w:w="11"/>
      </w:tblGrid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Basic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$14,000.00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House Rent Allowance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$5,500.00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Conveyance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$800.00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Dearness Allowance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$2,285.00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Overtime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$1,365.00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Other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$200.00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784E23" w:rsidRPr="008E0D7B" w:rsidTr="0057494F">
        <w:trPr>
          <w:trHeight w:val="89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784E23" w:rsidRPr="008E0D7B" w:rsidTr="0057494F">
        <w:trPr>
          <w:trHeight w:val="369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666666" w:themeColor="text2" w:themeTint="99"/>
              </w:rPr>
            </w:pPr>
            <w:r w:rsidRPr="009E6C5F">
              <w:rPr>
                <w:rFonts w:eastAsia="Times New Roman"/>
                <w:color w:val="666666" w:themeColor="text2" w:themeTint="99"/>
              </w:rPr>
              <w:t>SUBTOTAL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666666" w:themeColor="text2" w:themeTint="99"/>
              </w:rPr>
            </w:pPr>
            <w:r w:rsidRPr="009E6C5F">
              <w:rPr>
                <w:rFonts w:eastAsia="Times New Roman"/>
                <w:color w:val="666666" w:themeColor="text2" w:themeTint="99"/>
              </w:rPr>
              <w:t>$24,150.00</w:t>
            </w:r>
          </w:p>
        </w:tc>
      </w:tr>
      <w:tr w:rsidR="00784E23" w:rsidRPr="008E0D7B" w:rsidTr="0057494F">
        <w:trPr>
          <w:gridAfter w:val="1"/>
          <w:wAfter w:w="11" w:type="dxa"/>
          <w:trHeight w:val="300"/>
        </w:trPr>
        <w:tc>
          <w:tcPr>
            <w:tcW w:w="6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  <w:r w:rsidRPr="009E6C5F">
              <w:rPr>
                <w:rFonts w:eastAsia="Times New Roman"/>
                <w:color w:val="000000" w:themeColor="text1"/>
              </w:rPr>
              <w:t>Employee State Insurance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000000" w:themeColor="text1"/>
              </w:rPr>
            </w:pPr>
            <w:r w:rsidRPr="009E6C5F">
              <w:rPr>
                <w:rFonts w:eastAsia="Times New Roman"/>
                <w:color w:val="000000" w:themeColor="text1"/>
              </w:rPr>
              <w:t>$560.00</w:t>
            </w: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E0D7B">
              <w:rPr>
                <w:rFonts w:eastAsia="Times New Roman"/>
                <w:color w:val="000000"/>
              </w:rPr>
              <w:t>Provident Fund</w:t>
            </w: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666666" w:themeColor="text2" w:themeTint="99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666666" w:themeColor="text2" w:themeTint="99"/>
              </w:rPr>
            </w:pPr>
            <w:r w:rsidRPr="009E6C5F">
              <w:rPr>
                <w:rFonts w:eastAsia="Times New Roman"/>
                <w:color w:val="000000" w:themeColor="text1"/>
              </w:rPr>
              <w:t>$350.00</w:t>
            </w:r>
          </w:p>
        </w:tc>
      </w:tr>
      <w:tr w:rsidR="00784E23" w:rsidRPr="008E0D7B" w:rsidTr="0057494F">
        <w:trPr>
          <w:trHeight w:val="89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666666" w:themeColor="text2" w:themeTint="99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color w:val="666666" w:themeColor="text2" w:themeTint="99"/>
              </w:rPr>
            </w:pPr>
          </w:p>
        </w:tc>
      </w:tr>
      <w:tr w:rsidR="00784E23" w:rsidRPr="008E0D7B" w:rsidTr="0057494F">
        <w:trPr>
          <w:trHeight w:val="300"/>
        </w:trPr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8E0D7B" w:rsidRDefault="00784E23" w:rsidP="0057494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bCs/>
                <w:color w:val="666666" w:themeColor="text2" w:themeTint="99"/>
              </w:rPr>
            </w:pPr>
            <w:r w:rsidRPr="009E6C5F">
              <w:rPr>
                <w:rFonts w:eastAsia="Times New Roman"/>
                <w:bCs/>
                <w:color w:val="666666" w:themeColor="text2" w:themeTint="99"/>
              </w:rPr>
              <w:t>Net Salary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E23" w:rsidRPr="009E6C5F" w:rsidRDefault="00784E23" w:rsidP="0057494F">
            <w:pPr>
              <w:spacing w:after="0" w:line="240" w:lineRule="auto"/>
              <w:rPr>
                <w:rFonts w:eastAsia="Times New Roman"/>
                <w:bCs/>
                <w:color w:val="666666" w:themeColor="text2" w:themeTint="99"/>
              </w:rPr>
            </w:pPr>
            <w:r w:rsidRPr="009E6C5F">
              <w:rPr>
                <w:rFonts w:eastAsia="Times New Roman"/>
                <w:bCs/>
                <w:color w:val="666666" w:themeColor="text2" w:themeTint="99"/>
              </w:rPr>
              <w:t>$23,230.34</w:t>
            </w:r>
          </w:p>
        </w:tc>
      </w:tr>
    </w:tbl>
    <w:p w:rsidR="00784E23" w:rsidRDefault="00784E23" w:rsidP="00784E23">
      <w:pPr>
        <w:rPr>
          <w:rFonts w:cstheme="minorHAnsi"/>
          <w:sz w:val="24"/>
          <w:szCs w:val="24"/>
        </w:rPr>
      </w:pPr>
    </w:p>
    <w:p w:rsidR="00784E23" w:rsidRDefault="00784E23" w:rsidP="00784E2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Manager     </w:t>
      </w:r>
    </w:p>
    <w:p w:rsidR="00784E23" w:rsidRPr="00265D51" w:rsidRDefault="00784E23" w:rsidP="00784E2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0618BC">
        <w:rPr>
          <w:noProof/>
        </w:rPr>
        <w:drawing>
          <wp:inline distT="0" distB="0" distL="0" distR="0" wp14:anchorId="74CFB06B" wp14:editId="5EAFFF5E">
            <wp:extent cx="685800" cy="315595"/>
            <wp:effectExtent l="0" t="0" r="0" b="0"/>
            <wp:docPr id="2" name="Picture 2" descr="Description: signa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signature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81" cy="3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D3" w:rsidRDefault="009468D3" w:rsidP="00254E0D">
      <w:pPr>
        <w:pStyle w:val="Signature"/>
      </w:pPr>
    </w:p>
    <w:sectPr w:rsidR="009468D3" w:rsidSect="00616566">
      <w:footerReference w:type="default" r:id="rId13"/>
      <w:headerReference w:type="first" r:id="rId14"/>
      <w:footerReference w:type="first" r:id="rId15"/>
      <w:pgSz w:w="12240" w:h="15840" w:code="1"/>
      <w:pgMar w:top="720" w:right="144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FC2" w:rsidRDefault="00C82FC2">
      <w:pPr>
        <w:spacing w:after="0" w:line="240" w:lineRule="auto"/>
      </w:pPr>
      <w:r>
        <w:separator/>
      </w:r>
    </w:p>
    <w:p w:rsidR="00C82FC2" w:rsidRDefault="00C82FC2"/>
  </w:endnote>
  <w:endnote w:type="continuationSeparator" w:id="0">
    <w:p w:rsidR="00C82FC2" w:rsidRDefault="00C82FC2">
      <w:pPr>
        <w:spacing w:after="0" w:line="240" w:lineRule="auto"/>
      </w:pPr>
      <w:r>
        <w:continuationSeparator/>
      </w:r>
    </w:p>
    <w:p w:rsidR="00C82FC2" w:rsidRDefault="00C82F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A5578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35E3DA3" wp14:editId="2E821C66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88910" cy="3954649"/>
              <wp:effectExtent l="0" t="0" r="0" b="1270"/>
              <wp:wrapNone/>
              <wp:docPr id="12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8910" cy="3954649"/>
                        <a:chOff x="114300" y="-9525"/>
                        <a:chExt cx="7788910" cy="3954649"/>
                      </a:xfrm>
                    </wpg:grpSpPr>
                    <wps:wsp>
                      <wps:cNvPr id="5" name="Freeform 54">
                        <a:extLst>
                          <a:ext uri="{FF2B5EF4-FFF2-40B4-BE49-F238E27FC236}">
                            <a16:creationId xmlns:a16="http://schemas.microsoft.com/office/drawing/2014/main" id="{9FC139B6-5636-4A3B-AC63-720C57A63025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>
                          <a:off x="114300" y="22093"/>
                          <a:ext cx="7779385" cy="3923030"/>
                        </a:xfrm>
                        <a:custGeom>
                          <a:avLst/>
                          <a:gdLst>
                            <a:gd name="T0" fmla="*/ 0 w 455"/>
                            <a:gd name="T1" fmla="*/ 260 h 260"/>
                            <a:gd name="T2" fmla="*/ 0 w 455"/>
                            <a:gd name="T3" fmla="*/ 0 h 260"/>
                            <a:gd name="T4" fmla="*/ 455 w 455"/>
                            <a:gd name="T5" fmla="*/ 0 h 260"/>
                            <a:gd name="T6" fmla="*/ 0 w 455"/>
                            <a:gd name="T7" fmla="*/ 260 h 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55" h="260">
                              <a:moveTo>
                                <a:pt x="0" y="260"/>
                              </a:move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455" y="0"/>
                                <a:pt x="455" y="0"/>
                                <a:pt x="455" y="0"/>
                              </a:cubicBezTo>
                              <a:cubicBezTo>
                                <a:pt x="14" y="0"/>
                                <a:pt x="0" y="260"/>
                                <a:pt x="0" y="2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" name="Freeform 55">
                        <a:extLst>
                          <a:ext uri="{FF2B5EF4-FFF2-40B4-BE49-F238E27FC236}">
                            <a16:creationId xmlns:a16="http://schemas.microsoft.com/office/drawing/2014/main" id="{18A460A0-9935-4F4B-A301-2E05CF0E804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>
                          <a:off x="123825" y="-9525"/>
                          <a:ext cx="7779385" cy="3923030"/>
                        </a:xfrm>
                        <a:custGeom>
                          <a:avLst/>
                          <a:gdLst>
                            <a:gd name="T0" fmla="*/ 0 w 455"/>
                            <a:gd name="T1" fmla="*/ 260 h 260"/>
                            <a:gd name="T2" fmla="*/ 0 w 455"/>
                            <a:gd name="T3" fmla="*/ 255 h 260"/>
                            <a:gd name="T4" fmla="*/ 255 w 455"/>
                            <a:gd name="T5" fmla="*/ 0 h 260"/>
                            <a:gd name="T6" fmla="*/ 455 w 455"/>
                            <a:gd name="T7" fmla="*/ 0 h 260"/>
                            <a:gd name="T8" fmla="*/ 0 w 455"/>
                            <a:gd name="T9" fmla="*/ 260 h 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55" h="260">
                              <a:moveTo>
                                <a:pt x="0" y="260"/>
                              </a:moveTo>
                              <a:cubicBezTo>
                                <a:pt x="0" y="255"/>
                                <a:pt x="0" y="255"/>
                                <a:pt x="0" y="255"/>
                              </a:cubicBezTo>
                              <a:cubicBezTo>
                                <a:pt x="0" y="114"/>
                                <a:pt x="114" y="0"/>
                                <a:pt x="255" y="0"/>
                              </a:cubicBezTo>
                              <a:cubicBezTo>
                                <a:pt x="455" y="0"/>
                                <a:pt x="455" y="0"/>
                                <a:pt x="455" y="0"/>
                              </a:cubicBezTo>
                              <a:cubicBezTo>
                                <a:pt x="14" y="0"/>
                                <a:pt x="0" y="260"/>
                                <a:pt x="0" y="26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5" name="Freeform: Shape 14">
                        <a:extLst>
                          <a:ext uri="{FF2B5EF4-FFF2-40B4-BE49-F238E27FC236}">
                            <a16:creationId xmlns:a16="http://schemas.microsoft.com/office/drawing/2014/main" id="{D57537D0-64E0-4E7C-98BF-EEDCE612E362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>
                          <a:off x="114300" y="2581144"/>
                          <a:ext cx="7779385" cy="1363980"/>
                        </a:xfrm>
                        <a:custGeom>
                          <a:avLst/>
                          <a:gdLst>
                            <a:gd name="connsiteX0" fmla="*/ 7779656 w 7779656"/>
                            <a:gd name="connsiteY0" fmla="*/ 1364203 h 1364203"/>
                            <a:gd name="connsiteX1" fmla="*/ 0 w 7779656"/>
                            <a:gd name="connsiteY1" fmla="*/ 0 h 1364203"/>
                            <a:gd name="connsiteX2" fmla="*/ 7779656 w 7779656"/>
                            <a:gd name="connsiteY2" fmla="*/ 0 h 13642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779656" h="1364203">
                              <a:moveTo>
                                <a:pt x="7779656" y="1364203"/>
                              </a:moveTo>
                              <a:lnTo>
                                <a:pt x="0" y="0"/>
                              </a:lnTo>
                              <a:lnTo>
                                <a:pt x="777965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39000</wp14:pctHeight>
              </wp14:sizeRelV>
            </wp:anchor>
          </w:drawing>
        </mc:Choice>
        <mc:Fallback>
          <w:pict>
            <v:group w14:anchorId="74C3D479" id="Group 12" o:spid="_x0000_s1026" style="position:absolute;margin-left:0;margin-top:0;width:613.3pt;height:311.4pt;z-index:251669504;mso-width-percent:1000;mso-height-percent:390;mso-position-horizontal:center;mso-position-horizontal-relative:page;mso-position-vertical:bottom;mso-position-vertical-relative:page;mso-width-percent:1000;mso-height-percent:390" coordorigin="1143,-95" coordsize="77889,39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">
              <v:shape id="Freeform 54" o:spid="_x0000_s1027" style="position:absolute;left:1143;top:220;width:77793;height:39231;rotation:180;visibility:visible;mso-wrap-style:square;v-text-anchor:top" coordsize="45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" path="m,260c,,,,,,455,,455,,455,,14,,,260,,260xe" fillcolor="#4b1919 [3204]" stroked="f">
                <v:path arrowok="t" o:connecttype="custom" o:connectlocs="0,3923030;0,0;7779385,0;0,3923030" o:connectangles="0,0,0,0"/>
              </v:shape>
              <v:shape id="Freeform 55" o:spid="_x0000_s1028" style="position:absolute;left:1238;top:-95;width:77794;height:39230;rotation:180;visibility:visible;mso-wrap-style:square;v-text-anchor:top" coordsize="45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" path="m,260v,-5,,-5,,-5c,114,114,,255,,455,,455,,455,,14,,,260,,260xe" fillcolor="#ffd966 [3205]" stroked="f">
                <v:path arrowok="t" o:connecttype="custom" o:connectlocs="0,3923030;0,3847587;4359875,0;7779385,0;0,3923030" o:connectangles="0,0,0,0,0"/>
              </v:shape>
              <v:shape id="Freeform: Shape 14" o:spid="_x0000_s1029" style="position:absolute;left:1143;top:25811;width:77793;height:13640;rotation:180;visibility:visible;mso-wrap-style:square;v-text-anchor:top" coordsize="7779656,136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" path="m7779656,1364203l,,7779656,r,1364203xe" fillcolor="#85cdc1 [3206]" stroked="f">
                <v:path arrowok="t" o:connecttype="custom" o:connectlocs="7779385,1363980;0,0;7779385,0" o:connectangles="0,0,0"/>
              </v:shape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752FC4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FC2" w:rsidRDefault="00C82FC2">
      <w:pPr>
        <w:spacing w:after="0" w:line="240" w:lineRule="auto"/>
      </w:pPr>
      <w:r>
        <w:separator/>
      </w:r>
    </w:p>
    <w:p w:rsidR="00C82FC2" w:rsidRDefault="00C82FC2"/>
  </w:footnote>
  <w:footnote w:type="continuationSeparator" w:id="0">
    <w:p w:rsidR="00C82FC2" w:rsidRDefault="00C82FC2">
      <w:pPr>
        <w:spacing w:after="0" w:line="240" w:lineRule="auto"/>
      </w:pPr>
      <w:r>
        <w:continuationSeparator/>
      </w:r>
    </w:p>
    <w:p w:rsidR="00C82FC2" w:rsidRDefault="00C82F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CB080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149FDF2" wp14:editId="07513A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2B6DA06C" id="Group 1" o:spid="_x0000_s1026" style="position:absolute;margin-left:0;margin-top:0;width:612.75pt;height:792.55pt;z-index:25166438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ffd966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white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85cdc1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ffd966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85cdc1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3b3838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white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b1919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23"/>
    <w:rsid w:val="000115CE"/>
    <w:rsid w:val="000828F4"/>
    <w:rsid w:val="000F1B5C"/>
    <w:rsid w:val="000F51EC"/>
    <w:rsid w:val="000F7122"/>
    <w:rsid w:val="001B4EEF"/>
    <w:rsid w:val="001B689C"/>
    <w:rsid w:val="00200635"/>
    <w:rsid w:val="00254E0D"/>
    <w:rsid w:val="0038000D"/>
    <w:rsid w:val="00385ACF"/>
    <w:rsid w:val="00422757"/>
    <w:rsid w:val="00436E03"/>
    <w:rsid w:val="00475D96"/>
    <w:rsid w:val="00477474"/>
    <w:rsid w:val="00480B7F"/>
    <w:rsid w:val="004A1893"/>
    <w:rsid w:val="004C4A44"/>
    <w:rsid w:val="005125BB"/>
    <w:rsid w:val="005264AB"/>
    <w:rsid w:val="00537F9C"/>
    <w:rsid w:val="00572222"/>
    <w:rsid w:val="005D3DA6"/>
    <w:rsid w:val="00616566"/>
    <w:rsid w:val="00642E91"/>
    <w:rsid w:val="00744EA9"/>
    <w:rsid w:val="00752FC4"/>
    <w:rsid w:val="00757E9C"/>
    <w:rsid w:val="00784E23"/>
    <w:rsid w:val="007B4C91"/>
    <w:rsid w:val="007D70F7"/>
    <w:rsid w:val="00830C5F"/>
    <w:rsid w:val="00834A33"/>
    <w:rsid w:val="00896EE1"/>
    <w:rsid w:val="008C1482"/>
    <w:rsid w:val="008C2737"/>
    <w:rsid w:val="008D0AA7"/>
    <w:rsid w:val="00912A0A"/>
    <w:rsid w:val="009468D3"/>
    <w:rsid w:val="00A17117"/>
    <w:rsid w:val="00A5578C"/>
    <w:rsid w:val="00A763AE"/>
    <w:rsid w:val="00AC1A6E"/>
    <w:rsid w:val="00B40F1A"/>
    <w:rsid w:val="00B63133"/>
    <w:rsid w:val="00BC0F0A"/>
    <w:rsid w:val="00C11980"/>
    <w:rsid w:val="00C37964"/>
    <w:rsid w:val="00C82FC2"/>
    <w:rsid w:val="00CB0809"/>
    <w:rsid w:val="00D04123"/>
    <w:rsid w:val="00D06525"/>
    <w:rsid w:val="00D149F1"/>
    <w:rsid w:val="00D36106"/>
    <w:rsid w:val="00DC7840"/>
    <w:rsid w:val="00E5646A"/>
    <w:rsid w:val="00F71D73"/>
    <w:rsid w:val="00F763B1"/>
    <w:rsid w:val="00FA402E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B7949"/>
  <w15:chartTrackingRefBased/>
  <w15:docId w15:val="{E0359F65-4F0F-47F7-9D61-3CA87542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F1A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8600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50C0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812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812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0C0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0C0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E0D"/>
    <w:rPr>
      <w:color w:val="auto"/>
    </w:rPr>
  </w:style>
  <w:style w:type="paragraph" w:styleId="Footer">
    <w:name w:val="footer"/>
    <w:basedOn w:val="Normal"/>
    <w:link w:val="FooterChar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B38600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54E0D"/>
    <w:rPr>
      <w:rFonts w:asciiTheme="majorHAnsi" w:hAnsiTheme="majorHAnsi"/>
      <w:color w:val="B38600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BFBFBF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2737"/>
    <w:pPr>
      <w:spacing w:after="0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616566"/>
    <w:pPr>
      <w:spacing w:before="960" w:after="960"/>
    </w:pPr>
  </w:style>
  <w:style w:type="character" w:customStyle="1" w:styleId="DateChar">
    <w:name w:val="Date Char"/>
    <w:basedOn w:val="DefaultParagraphFont"/>
    <w:link w:val="Date"/>
    <w:uiPriority w:val="4"/>
    <w:rsid w:val="00616566"/>
    <w:rPr>
      <w:color w:val="auto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54E0D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254E0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254E0D"/>
    <w:rPr>
      <w:rFonts w:asciiTheme="majorHAnsi" w:eastAsiaTheme="majorEastAsia" w:hAnsiTheme="majorHAnsi" w:cstheme="majorBidi"/>
      <w:b/>
      <w:bCs/>
      <w:color w:val="B38600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4B1919" w:themeColor="accent1" w:frame="1"/>
        <w:left w:val="single" w:sz="2" w:space="10" w:color="4B1919" w:themeColor="accent1" w:frame="1"/>
        <w:bottom w:val="single" w:sz="2" w:space="10" w:color="4B1919" w:themeColor="accent1" w:frame="1"/>
        <w:right w:val="single" w:sz="2" w:space="10" w:color="4B1919" w:themeColor="accent1" w:frame="1"/>
      </w:pBdr>
      <w:ind w:left="1152" w:right="1152"/>
    </w:pPr>
    <w:rPr>
      <w:rFonts w:eastAsiaTheme="minorEastAsia"/>
      <w:i/>
      <w:iCs/>
      <w:color w:val="381212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</w:rPr>
      <w:tblPr/>
      <w:tcPr>
        <w:shd w:val="clear" w:color="auto" w:fill="D6848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848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</w:rPr>
      <w:tblPr/>
      <w:tcPr>
        <w:shd w:val="clear" w:color="auto" w:fill="FFEF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F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</w:rPr>
      <w:tblPr/>
      <w:tcPr>
        <w:shd w:val="clear" w:color="auto" w:fill="CEEBE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EBE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</w:rPr>
      <w:tblPr/>
      <w:tcPr>
        <w:shd w:val="clear" w:color="auto" w:fill="B2ADA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2ADA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</w:rPr>
      <w:tblPr/>
      <w:tcPr>
        <w:shd w:val="clear" w:color="auto" w:fill="FFFF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</w:rPr>
      <w:tblPr/>
      <w:tcPr>
        <w:shd w:val="clear" w:color="auto" w:fill="FFFF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0E0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A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F2C2C" w:themeFill="accent4" w:themeFillShade="CC"/>
      </w:tcPr>
    </w:tblStylePr>
    <w:tblStylePr w:type="lastRow">
      <w:rPr>
        <w:b/>
        <w:bCs/>
        <w:color w:val="2F2C2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EB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5B9A8" w:themeFill="accent3" w:themeFillShade="CC"/>
      </w:tcPr>
    </w:tblStylePr>
    <w:tblStylePr w:type="lastRow">
      <w:rPr>
        <w:b/>
        <w:bCs/>
        <w:color w:val="55B9A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6" w:themeFillShade="CC"/>
      </w:tcPr>
    </w:tblStylePr>
    <w:tblStylePr w:type="lastRow">
      <w:rPr>
        <w:b/>
        <w:bCs/>
        <w:color w:val="CCCC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5" w:themeFillShade="CC"/>
      </w:tcPr>
    </w:tblStylePr>
    <w:tblStylePr w:type="lastRow">
      <w:rPr>
        <w:b/>
        <w:bCs/>
        <w:color w:val="CCCCC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0E0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0F0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0F0F" w:themeColor="accent1" w:themeShade="99"/>
          <w:insideV w:val="nil"/>
        </w:tcBorders>
        <w:shd w:val="clear" w:color="auto" w:fill="2D0F0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0F0F" w:themeFill="accent1" w:themeFillShade="99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CC656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D6A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6A000" w:themeColor="accent2" w:themeShade="99"/>
          <w:insideV w:val="nil"/>
        </w:tcBorders>
        <w:shd w:val="clear" w:color="auto" w:fill="D6A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A000" w:themeFill="accent2" w:themeFillShade="99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B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B3838" w:themeColor="accent4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8F8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8F81" w:themeColor="accent3" w:themeShade="99"/>
          <w:insideV w:val="nil"/>
        </w:tcBorders>
        <w:shd w:val="clear" w:color="auto" w:fill="3B8F8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8F81" w:themeFill="accent3" w:themeFillShade="99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5CDC1" w:themeColor="accent3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B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3212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32121" w:themeColor="accent4" w:themeShade="99"/>
          <w:insideV w:val="nil"/>
        </w:tcBorders>
        <w:shd w:val="clear" w:color="auto" w:fill="23212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2121" w:themeFill="accent4" w:themeFillShade="99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9F999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6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5" w:themeShade="99"/>
          <w:insideV w:val="nil"/>
        </w:tcBorders>
        <w:shd w:val="clear" w:color="auto" w:fill="99999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5" w:themeFillShade="99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5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6" w:themeShade="99"/>
          <w:insideV w:val="nil"/>
        </w:tcBorders>
        <w:shd w:val="clear" w:color="auto" w:fill="9999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6" w:themeFillShade="99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0C0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121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185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C20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776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B3A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1B1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C2A2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B38600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68484" w:themeColor="accent1" w:themeTint="66"/>
        <w:left w:val="single" w:sz="4" w:space="0" w:color="D68484" w:themeColor="accent1" w:themeTint="66"/>
        <w:bottom w:val="single" w:sz="4" w:space="0" w:color="D68484" w:themeColor="accent1" w:themeTint="66"/>
        <w:right w:val="single" w:sz="4" w:space="0" w:color="D68484" w:themeColor="accent1" w:themeTint="66"/>
        <w:insideH w:val="single" w:sz="4" w:space="0" w:color="D68484" w:themeColor="accent1" w:themeTint="66"/>
        <w:insideV w:val="single" w:sz="4" w:space="0" w:color="D6848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FC1" w:themeColor="accent2" w:themeTint="66"/>
        <w:left w:val="single" w:sz="4" w:space="0" w:color="FFEFC1" w:themeColor="accent2" w:themeTint="66"/>
        <w:bottom w:val="single" w:sz="4" w:space="0" w:color="FFEFC1" w:themeColor="accent2" w:themeTint="66"/>
        <w:right w:val="single" w:sz="4" w:space="0" w:color="FFEFC1" w:themeColor="accent2" w:themeTint="66"/>
        <w:insideH w:val="single" w:sz="4" w:space="0" w:color="FFEFC1" w:themeColor="accent2" w:themeTint="66"/>
        <w:insideV w:val="single" w:sz="4" w:space="0" w:color="FFEF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EEBE6" w:themeColor="accent3" w:themeTint="66"/>
        <w:left w:val="single" w:sz="4" w:space="0" w:color="CEEBE6" w:themeColor="accent3" w:themeTint="66"/>
        <w:bottom w:val="single" w:sz="4" w:space="0" w:color="CEEBE6" w:themeColor="accent3" w:themeTint="66"/>
        <w:right w:val="single" w:sz="4" w:space="0" w:color="CEEBE6" w:themeColor="accent3" w:themeTint="66"/>
        <w:insideH w:val="single" w:sz="4" w:space="0" w:color="CEEBE6" w:themeColor="accent3" w:themeTint="66"/>
        <w:insideV w:val="single" w:sz="4" w:space="0" w:color="CEEBE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ADAD" w:themeColor="accent4" w:themeTint="66"/>
        <w:left w:val="single" w:sz="4" w:space="0" w:color="B2ADAD" w:themeColor="accent4" w:themeTint="66"/>
        <w:bottom w:val="single" w:sz="4" w:space="0" w:color="B2ADAD" w:themeColor="accent4" w:themeTint="66"/>
        <w:right w:val="single" w:sz="4" w:space="0" w:color="B2ADAD" w:themeColor="accent4" w:themeTint="66"/>
        <w:insideH w:val="single" w:sz="4" w:space="0" w:color="B2ADAD" w:themeColor="accent4" w:themeTint="66"/>
        <w:insideV w:val="single" w:sz="4" w:space="0" w:color="B2ADA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66"/>
        <w:left w:val="single" w:sz="4" w:space="0" w:color="FFFFFF" w:themeColor="accent5" w:themeTint="66"/>
        <w:bottom w:val="single" w:sz="4" w:space="0" w:color="FFFFFF" w:themeColor="accent5" w:themeTint="66"/>
        <w:right w:val="single" w:sz="4" w:space="0" w:color="FFFFFF" w:themeColor="accent5" w:themeTint="66"/>
        <w:insideH w:val="single" w:sz="4" w:space="0" w:color="FFFFFF" w:themeColor="accent5" w:themeTint="66"/>
        <w:insideV w:val="single" w:sz="4" w:space="0" w:color="FFFF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14646" w:themeColor="accent1" w:themeTint="99"/>
        <w:bottom w:val="single" w:sz="2" w:space="0" w:color="C14646" w:themeColor="accent1" w:themeTint="99"/>
        <w:insideH w:val="single" w:sz="2" w:space="0" w:color="C14646" w:themeColor="accent1" w:themeTint="99"/>
        <w:insideV w:val="single" w:sz="2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464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E7A3" w:themeColor="accent2" w:themeTint="99"/>
        <w:bottom w:val="single" w:sz="2" w:space="0" w:color="FFE7A3" w:themeColor="accent2" w:themeTint="99"/>
        <w:insideH w:val="single" w:sz="2" w:space="0" w:color="FFE7A3" w:themeColor="accent2" w:themeTint="99"/>
        <w:insideV w:val="single" w:sz="2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A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5E1D9" w:themeColor="accent3" w:themeTint="99"/>
        <w:bottom w:val="single" w:sz="2" w:space="0" w:color="B5E1D9" w:themeColor="accent3" w:themeTint="99"/>
        <w:insideH w:val="single" w:sz="2" w:space="0" w:color="B5E1D9" w:themeColor="accent3" w:themeTint="99"/>
        <w:insideV w:val="single" w:sz="2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5E1D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8B8585" w:themeColor="accent4" w:themeTint="99"/>
        <w:bottom w:val="single" w:sz="2" w:space="0" w:color="8B8585" w:themeColor="accent4" w:themeTint="99"/>
        <w:insideH w:val="single" w:sz="2" w:space="0" w:color="8B8585" w:themeColor="accent4" w:themeTint="99"/>
        <w:insideV w:val="single" w:sz="2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8585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5" w:themeTint="99"/>
        <w:bottom w:val="single" w:sz="2" w:space="0" w:color="FFFFFF" w:themeColor="accent5" w:themeTint="99"/>
        <w:insideH w:val="single" w:sz="2" w:space="0" w:color="FFFFFF" w:themeColor="accent5" w:themeTint="99"/>
        <w:insideV w:val="single" w:sz="2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6" w:themeTint="99"/>
        <w:bottom w:val="single" w:sz="2" w:space="0" w:color="FFFFFF" w:themeColor="accent6" w:themeTint="99"/>
        <w:insideH w:val="single" w:sz="2" w:space="0" w:color="FFFFFF" w:themeColor="accent6" w:themeTint="99"/>
        <w:insideV w:val="single" w:sz="2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D6848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F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EEBE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B2ADA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250C0C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38121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38121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250C0C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250C0C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F51EC"/>
    <w:rPr>
      <w:color w:val="1D1C1C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381212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4B1919" w:themeColor="accent1"/>
        <w:bottom w:val="single" w:sz="4" w:space="10" w:color="4B1919" w:themeColor="accent1"/>
      </w:pBdr>
      <w:spacing w:before="360" w:after="360"/>
      <w:ind w:left="864" w:right="864"/>
      <w:jc w:val="center"/>
    </w:pPr>
    <w:rPr>
      <w:i/>
      <w:iCs/>
      <w:color w:val="3812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381212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381212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1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  <w:shd w:val="clear" w:color="auto" w:fill="E5B3B3" w:themeFill="accent1" w:themeFillTint="3F"/>
      </w:tcPr>
    </w:tblStylePr>
    <w:tblStylePr w:type="band2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1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  <w:shd w:val="clear" w:color="auto" w:fill="FFF5D9" w:themeFill="accent2" w:themeFillTint="3F"/>
      </w:tcPr>
    </w:tblStylePr>
    <w:tblStylePr w:type="band2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1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  <w:shd w:val="clear" w:color="auto" w:fill="E0F2EF" w:themeFill="accent3" w:themeFillTint="3F"/>
      </w:tcPr>
    </w:tblStylePr>
    <w:tblStylePr w:type="band2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1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  <w:shd w:val="clear" w:color="auto" w:fill="CFCCCC" w:themeFill="accent4" w:themeFillTint="3F"/>
      </w:tcPr>
    </w:tblStylePr>
    <w:tblStylePr w:type="band2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1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  <w:shd w:val="clear" w:color="auto" w:fill="FFFFFF" w:themeFill="accent5" w:themeFillTint="3F"/>
      </w:tcPr>
    </w:tblStylePr>
    <w:tblStylePr w:type="band2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1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  <w:shd w:val="clear" w:color="auto" w:fill="FFFFFF" w:themeFill="accent6" w:themeFillTint="3F"/>
      </w:tcPr>
    </w:tblStylePr>
    <w:tblStylePr w:type="band2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bottom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bottom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bottom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bottom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bottom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bottom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B1919" w:themeColor="accent1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1919" w:themeColor="accent1"/>
          <w:right w:val="single" w:sz="4" w:space="0" w:color="4B1919" w:themeColor="accent1"/>
        </w:tcBorders>
      </w:tcPr>
    </w:tblStylePr>
    <w:tblStylePr w:type="band1Horz">
      <w:tblPr/>
      <w:tcPr>
        <w:tcBorders>
          <w:top w:val="single" w:sz="4" w:space="0" w:color="4B1919" w:themeColor="accent1"/>
          <w:bottom w:val="single" w:sz="4" w:space="0" w:color="4B191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1919" w:themeColor="accent1"/>
          <w:left w:val="nil"/>
        </w:tcBorders>
      </w:tcPr>
    </w:tblStylePr>
    <w:tblStylePr w:type="swCell">
      <w:tblPr/>
      <w:tcPr>
        <w:tcBorders>
          <w:top w:val="double" w:sz="4" w:space="0" w:color="4B1919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966" w:themeColor="accent2"/>
          <w:right w:val="single" w:sz="4" w:space="0" w:color="FFD966" w:themeColor="accent2"/>
        </w:tcBorders>
      </w:tcPr>
    </w:tblStylePr>
    <w:tblStylePr w:type="band1Horz">
      <w:tblPr/>
      <w:tcPr>
        <w:tcBorders>
          <w:top w:val="single" w:sz="4" w:space="0" w:color="FFD966" w:themeColor="accent2"/>
          <w:bottom w:val="single" w:sz="4" w:space="0" w:color="FFD96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966" w:themeColor="accent2"/>
          <w:left w:val="nil"/>
        </w:tcBorders>
      </w:tcPr>
    </w:tblStylePr>
    <w:tblStylePr w:type="swCell">
      <w:tblPr/>
      <w:tcPr>
        <w:tcBorders>
          <w:top w:val="double" w:sz="4" w:space="0" w:color="FFD96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5CDC1" w:themeColor="accent3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CDC1" w:themeColor="accent3"/>
          <w:right w:val="single" w:sz="4" w:space="0" w:color="85CDC1" w:themeColor="accent3"/>
        </w:tcBorders>
      </w:tcPr>
    </w:tblStylePr>
    <w:tblStylePr w:type="band1Horz">
      <w:tblPr/>
      <w:tcPr>
        <w:tcBorders>
          <w:top w:val="single" w:sz="4" w:space="0" w:color="85CDC1" w:themeColor="accent3"/>
          <w:bottom w:val="single" w:sz="4" w:space="0" w:color="85CDC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CDC1" w:themeColor="accent3"/>
          <w:left w:val="nil"/>
        </w:tcBorders>
      </w:tcPr>
    </w:tblStylePr>
    <w:tblStylePr w:type="swCell">
      <w:tblPr/>
      <w:tcPr>
        <w:tcBorders>
          <w:top w:val="double" w:sz="4" w:space="0" w:color="85CDC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3B3838" w:themeColor="accent4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3838" w:themeColor="accent4"/>
          <w:right w:val="single" w:sz="4" w:space="0" w:color="3B3838" w:themeColor="accent4"/>
        </w:tcBorders>
      </w:tcPr>
    </w:tblStylePr>
    <w:tblStylePr w:type="band1Horz">
      <w:tblPr/>
      <w:tcPr>
        <w:tcBorders>
          <w:top w:val="single" w:sz="4" w:space="0" w:color="3B3838" w:themeColor="accent4"/>
          <w:bottom w:val="single" w:sz="4" w:space="0" w:color="3B383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3838" w:themeColor="accent4"/>
          <w:left w:val="nil"/>
        </w:tcBorders>
      </w:tcPr>
    </w:tblStylePr>
    <w:tblStylePr w:type="swCell">
      <w:tblPr/>
      <w:tcPr>
        <w:tcBorders>
          <w:top w:val="double" w:sz="4" w:space="0" w:color="3B383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5"/>
          <w:right w:val="single" w:sz="4" w:space="0" w:color="FFFFFF" w:themeColor="accent5"/>
        </w:tcBorders>
      </w:tcPr>
    </w:tblStylePr>
    <w:tblStylePr w:type="band1Horz">
      <w:tblPr/>
      <w:tcPr>
        <w:tcBorders>
          <w:top w:val="single" w:sz="4" w:space="0" w:color="FFFFFF" w:themeColor="accent5"/>
          <w:bottom w:val="single" w:sz="4" w:space="0" w:color="FFFFF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5"/>
          <w:left w:val="nil"/>
        </w:tcBorders>
      </w:tcPr>
    </w:tblStylePr>
    <w:tblStylePr w:type="swCell">
      <w:tblPr/>
      <w:tcPr>
        <w:tcBorders>
          <w:top w:val="double" w:sz="4" w:space="0" w:color="FFFFF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tblPr/>
      <w:tcPr>
        <w:tcBorders>
          <w:top w:val="single" w:sz="4" w:space="0" w:color="FFFFFF" w:themeColor="accent6"/>
          <w:bottom w:val="single" w:sz="4" w:space="0" w:color="FFFF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6"/>
          <w:left w:val="nil"/>
        </w:tcBorders>
      </w:tcPr>
    </w:tblStylePr>
    <w:tblStylePr w:type="swCell">
      <w:tblPr/>
      <w:tcPr>
        <w:tcBorders>
          <w:top w:val="double" w:sz="4" w:space="0" w:color="FFFFF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1919" w:themeColor="accent1"/>
        <w:left w:val="single" w:sz="24" w:space="0" w:color="4B1919" w:themeColor="accent1"/>
        <w:bottom w:val="single" w:sz="24" w:space="0" w:color="4B1919" w:themeColor="accent1"/>
        <w:right w:val="single" w:sz="24" w:space="0" w:color="4B1919" w:themeColor="accent1"/>
      </w:tblBorders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966" w:themeColor="accent2"/>
        <w:left w:val="single" w:sz="24" w:space="0" w:color="FFD966" w:themeColor="accent2"/>
        <w:bottom w:val="single" w:sz="24" w:space="0" w:color="FFD966" w:themeColor="accent2"/>
        <w:right w:val="single" w:sz="24" w:space="0" w:color="FFD966" w:themeColor="accent2"/>
      </w:tblBorders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5CDC1" w:themeColor="accent3"/>
        <w:left w:val="single" w:sz="24" w:space="0" w:color="85CDC1" w:themeColor="accent3"/>
        <w:bottom w:val="single" w:sz="24" w:space="0" w:color="85CDC1" w:themeColor="accent3"/>
        <w:right w:val="single" w:sz="24" w:space="0" w:color="85CDC1" w:themeColor="accent3"/>
      </w:tblBorders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B3838" w:themeColor="accent4"/>
        <w:left w:val="single" w:sz="24" w:space="0" w:color="3B3838" w:themeColor="accent4"/>
        <w:bottom w:val="single" w:sz="24" w:space="0" w:color="3B3838" w:themeColor="accent4"/>
        <w:right w:val="single" w:sz="24" w:space="0" w:color="3B3838" w:themeColor="accent4"/>
      </w:tblBorders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5"/>
        <w:left w:val="single" w:sz="24" w:space="0" w:color="FFFFFF" w:themeColor="accent5"/>
        <w:bottom w:val="single" w:sz="24" w:space="0" w:color="FFFFFF" w:themeColor="accent5"/>
        <w:right w:val="single" w:sz="24" w:space="0" w:color="FFFFFF" w:themeColor="accent5"/>
      </w:tblBorders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6"/>
        <w:left w:val="single" w:sz="24" w:space="0" w:color="FFFFFF" w:themeColor="accent6"/>
        <w:bottom w:val="single" w:sz="24" w:space="0" w:color="FFFFFF" w:themeColor="accent6"/>
        <w:right w:val="single" w:sz="24" w:space="0" w:color="FFFFFF" w:themeColor="accent6"/>
      </w:tblBorders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4B1919" w:themeColor="accent1"/>
        <w:bottom w:val="single" w:sz="4" w:space="0" w:color="4B191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B191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D966" w:themeColor="accent2"/>
        <w:bottom w:val="single" w:sz="4" w:space="0" w:color="FFD96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D96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85CDC1" w:themeColor="accent3"/>
        <w:bottom w:val="single" w:sz="4" w:space="0" w:color="85CDC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5CDC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3B3838" w:themeColor="accent4"/>
        <w:bottom w:val="single" w:sz="4" w:space="0" w:color="3B383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B383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/>
        <w:bottom w:val="single" w:sz="4" w:space="0" w:color="FFFFF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/>
        <w:bottom w:val="single" w:sz="4" w:space="0" w:color="FFFF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191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191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191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191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96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96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96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96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CDC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CDC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CDC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CDC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B383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B383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B383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B383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  <w:insideV w:val="single" w:sz="8" w:space="0" w:color="983232" w:themeColor="accent1" w:themeTint="BF"/>
      </w:tblBorders>
    </w:tblPr>
    <w:tcPr>
      <w:shd w:val="clear" w:color="auto" w:fill="E5B3B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8323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  <w:insideV w:val="single" w:sz="8" w:space="0" w:color="FFE28C" w:themeColor="accent2" w:themeTint="BF"/>
      </w:tblBorders>
    </w:tblPr>
    <w:tcPr>
      <w:shd w:val="clear" w:color="auto" w:fill="FFF5D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28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  <w:insideV w:val="single" w:sz="8" w:space="0" w:color="A3D9D0" w:themeColor="accent3" w:themeTint="BF"/>
      </w:tblBorders>
    </w:tblPr>
    <w:tcPr>
      <w:shd w:val="clear" w:color="auto" w:fill="E0F2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D9D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  <w:insideV w:val="single" w:sz="8" w:space="0" w:color="6D6868" w:themeColor="accent4" w:themeTint="BF"/>
      </w:tblBorders>
    </w:tblPr>
    <w:tcPr>
      <w:shd w:val="clear" w:color="auto" w:fill="CFCC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D68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  <w:insideV w:val="single" w:sz="8" w:space="0" w:color="FFFFFF" w:themeColor="accent5" w:themeTint="BF"/>
      </w:tblBorders>
    </w:tblPr>
    <w:tcPr>
      <w:shd w:val="clear" w:color="auto" w:fill="FFFF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  <w:insideV w:val="single" w:sz="8" w:space="0" w:color="FFFFFF" w:themeColor="accent6" w:themeTint="BF"/>
      </w:tblBorders>
    </w:tblPr>
    <w:tcPr>
      <w:shd w:val="clear" w:color="auto" w:fill="FFFF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cPr>
      <w:shd w:val="clear" w:color="auto" w:fill="E5B3B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5E0E0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C1C1" w:themeFill="accent1" w:themeFillTint="33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tcBorders>
          <w:insideH w:val="single" w:sz="6" w:space="0" w:color="4B1919" w:themeColor="accent1"/>
          <w:insideV w:val="single" w:sz="6" w:space="0" w:color="4B1919" w:themeColor="accent1"/>
        </w:tcBorders>
        <w:shd w:val="clear" w:color="auto" w:fill="CC656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cPr>
      <w:shd w:val="clear" w:color="auto" w:fill="FFF5D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E0" w:themeFill="accent2" w:themeFillTint="33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tcBorders>
          <w:insideH w:val="single" w:sz="6" w:space="0" w:color="FFD966" w:themeColor="accent2"/>
          <w:insideV w:val="single" w:sz="6" w:space="0" w:color="FFD966" w:themeColor="accent2"/>
        </w:tcBorders>
        <w:shd w:val="clear" w:color="auto" w:fill="FFEB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cPr>
      <w:shd w:val="clear" w:color="auto" w:fill="E0F2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A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F2" w:themeFill="accent3" w:themeFillTint="33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tcBorders>
          <w:insideH w:val="single" w:sz="6" w:space="0" w:color="85CDC1" w:themeColor="accent3"/>
          <w:insideV w:val="single" w:sz="6" w:space="0" w:color="85CDC1" w:themeColor="accent3"/>
        </w:tcBorders>
        <w:shd w:val="clear" w:color="auto" w:fill="C2E6E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cPr>
      <w:shd w:val="clear" w:color="auto" w:fill="CFCCC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EB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6D6" w:themeFill="accent4" w:themeFillTint="33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tcBorders>
          <w:insideH w:val="single" w:sz="6" w:space="0" w:color="3B3838" w:themeColor="accent4"/>
          <w:insideV w:val="single" w:sz="6" w:space="0" w:color="3B3838" w:themeColor="accent4"/>
        </w:tcBorders>
        <w:shd w:val="clear" w:color="auto" w:fill="9F999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cPr>
      <w:shd w:val="clear" w:color="auto" w:fill="FFFF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3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tcBorders>
          <w:insideH w:val="single" w:sz="6" w:space="0" w:color="FFFFFF" w:themeColor="accent5"/>
          <w:insideV w:val="single" w:sz="6" w:space="0" w:color="FFFFFF" w:themeColor="accent5"/>
        </w:tcBorders>
        <w:shd w:val="clear" w:color="auto" w:fill="FFFF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cPr>
      <w:shd w:val="clear" w:color="auto" w:fill="FFF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3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tcBorders>
          <w:insideH w:val="single" w:sz="6" w:space="0" w:color="FFFFFF" w:themeColor="accent6"/>
          <w:insideV w:val="single" w:sz="6" w:space="0" w:color="FFFFFF" w:themeColor="accent6"/>
        </w:tcBorders>
        <w:shd w:val="clear" w:color="auto" w:fill="FFFF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B3B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656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6565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D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B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F2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E6E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E6E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CC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99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99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1919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shd w:val="clear" w:color="auto" w:fill="E5B3B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966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shd w:val="clear" w:color="auto" w:fill="FFF5D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CDC1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shd w:val="clear" w:color="auto" w:fill="E0F2E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B3838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shd w:val="clear" w:color="auto" w:fill="CFCCCC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191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191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191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B3B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96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96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D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CDC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CDC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F2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B38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B38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CC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B3B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D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F2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C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99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99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254E0D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54E0D"/>
    <w:rPr>
      <w:color w:val="auto"/>
    </w:rPr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381212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arth%20tones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E631E05824452BBB0AD3ADCA158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FDD9B-854E-4646-9020-F7979C0B6997}"/>
      </w:docPartPr>
      <w:docPartBody>
        <w:p w:rsidR="00000000" w:rsidRDefault="00881F00">
          <w:pPr>
            <w:pStyle w:val="A5E631E05824452BBB0AD3ADCA158541"/>
          </w:pPr>
          <w:r w:rsidRPr="00752FC4">
            <w:t>Street Address, City, ST ZIP Code</w:t>
          </w:r>
        </w:p>
      </w:docPartBody>
    </w:docPart>
    <w:docPart>
      <w:docPartPr>
        <w:name w:val="2714FD85B7904EBC899F9ECF904C2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C1D7D-BF4D-4189-AC06-5940060D0097}"/>
      </w:docPartPr>
      <w:docPartBody>
        <w:p w:rsidR="00000000" w:rsidRDefault="00881F00">
          <w:pPr>
            <w:pStyle w:val="2714FD85B7904EBC899F9ECF904C2B4C"/>
          </w:pPr>
          <w:r w:rsidRPr="00752FC4">
            <w:t>Telephone</w:t>
          </w:r>
        </w:p>
      </w:docPartBody>
    </w:docPart>
    <w:docPart>
      <w:docPartPr>
        <w:name w:val="FEC5AD3016FB455CB8B2D41808AEE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CA9C6-E1DB-4B1F-9C6D-3CC6D1A5E63E}"/>
      </w:docPartPr>
      <w:docPartBody>
        <w:p w:rsidR="00000000" w:rsidRDefault="00881F00">
          <w:pPr>
            <w:pStyle w:val="FEC5AD3016FB455CB8B2D41808AEEBD8"/>
          </w:pPr>
          <w:r w:rsidRPr="00752FC4">
            <w:t>Email</w:t>
          </w:r>
        </w:p>
      </w:docPartBody>
    </w:docPart>
    <w:docPart>
      <w:docPartPr>
        <w:name w:val="38CDD760851741D08D253CE28B8E2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78CB1-F58E-4896-BAAC-C29663FEFBDA}"/>
      </w:docPartPr>
      <w:docPartBody>
        <w:p w:rsidR="00000000" w:rsidRDefault="00881F00">
          <w:pPr>
            <w:pStyle w:val="38CDD760851741D08D253CE28B8E27BE"/>
          </w:pPr>
          <w:r w:rsidRPr="005125BB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F00"/>
    <w:rsid w:val="0088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5E631E05824452BBB0AD3ADCA158541">
    <w:name w:val="A5E631E05824452BBB0AD3ADCA158541"/>
  </w:style>
  <w:style w:type="paragraph" w:customStyle="1" w:styleId="2714FD85B7904EBC899F9ECF904C2B4C">
    <w:name w:val="2714FD85B7904EBC899F9ECF904C2B4C"/>
  </w:style>
  <w:style w:type="paragraph" w:customStyle="1" w:styleId="FEC5AD3016FB455CB8B2D41808AEEBD8">
    <w:name w:val="FEC5AD3016FB455CB8B2D41808AEEBD8"/>
  </w:style>
  <w:style w:type="character" w:styleId="PlaceholderText">
    <w:name w:val="Placeholder Text"/>
    <w:basedOn w:val="DefaultParagraphFont"/>
    <w:uiPriority w:val="99"/>
    <w:semiHidden/>
    <w:rPr>
      <w:color w:val="2E74B5" w:themeColor="accent5" w:themeShade="BF"/>
      <w:sz w:val="22"/>
    </w:rPr>
  </w:style>
  <w:style w:type="paragraph" w:customStyle="1" w:styleId="38CDD760851741D08D253CE28B8E27BE">
    <w:name w:val="38CDD760851741D08D253CE28B8E27BE"/>
  </w:style>
  <w:style w:type="paragraph" w:customStyle="1" w:styleId="4CD51A81FA8B45BE938512AEC0DDE3C7">
    <w:name w:val="4CD51A81FA8B45BE938512AEC0DDE3C7"/>
  </w:style>
  <w:style w:type="paragraph" w:customStyle="1" w:styleId="59AF099A4B7D4AB386D4B2194126827E">
    <w:name w:val="59AF099A4B7D4AB386D4B2194126827E"/>
  </w:style>
  <w:style w:type="paragraph" w:customStyle="1" w:styleId="0A7DD8BF587B4A72A74D251E126AC20C">
    <w:name w:val="0A7DD8BF587B4A72A74D251E126AC20C"/>
  </w:style>
  <w:style w:type="paragraph" w:customStyle="1" w:styleId="BEBE8B1FA2BD40A18A33F3B394151B25">
    <w:name w:val="BEBE8B1FA2BD40A18A33F3B394151B25"/>
  </w:style>
  <w:style w:type="paragraph" w:customStyle="1" w:styleId="1ABE7DBDC50D4EB5ADA798DDA40C6333">
    <w:name w:val="1ABE7DBDC50D4EB5ADA798DDA40C6333"/>
  </w:style>
  <w:style w:type="paragraph" w:customStyle="1" w:styleId="E5D5053E0DEA4D449233AB255A1BB6A6">
    <w:name w:val="E5D5053E0DEA4D449233AB255A1BB6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Letterhead LH05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4B1919"/>
      </a:accent1>
      <a:accent2>
        <a:srgbClr val="FFD966"/>
      </a:accent2>
      <a:accent3>
        <a:srgbClr val="85CDC1"/>
      </a:accent3>
      <a:accent4>
        <a:srgbClr val="3B3838"/>
      </a:accent4>
      <a:accent5>
        <a:srgbClr val="FFFFFF"/>
      </a:accent5>
      <a:accent6>
        <a:srgbClr val="FFFFFF"/>
      </a:accent6>
      <a:hlink>
        <a:srgbClr val="85CDC1"/>
      </a:hlink>
      <a:folHlink>
        <a:srgbClr val="FF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516C7A1-59C0-4C29-87A9-3FFD40E56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8AF08-8EBC-47CA-8BF2-17CDA696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Earth tones letterhead.dotx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2018-08-10T12:54:00Z</dcterms:created>
  <dcterms:modified xsi:type="dcterms:W3CDTF">2018-08-10T12:56:00Z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