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651" w:rsidRPr="005959C0" w:rsidRDefault="00FF55D8" w:rsidP="005959C0">
      <w:pPr>
        <w:pStyle w:val="Heading1"/>
        <w:jc w:val="right"/>
        <w:rPr>
          <w:sz w:val="34"/>
        </w:rPr>
      </w:pPr>
      <w:r>
        <w:rPr>
          <w:noProof/>
          <w:sz w:val="3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-294640</wp:posOffset>
                </wp:positionH>
                <wp:positionV relativeFrom="paragraph">
                  <wp:posOffset>15875</wp:posOffset>
                </wp:positionV>
                <wp:extent cx="0" cy="8418830"/>
                <wp:effectExtent l="38100" t="0" r="38100" b="127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418830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chemeClr val="bg1">
                              <a:lumMod val="50000"/>
                            </a:schemeClr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3.2pt;margin-top:1.25pt;width:0;height:662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" strokecolor="#7f7f7f [1612]" strokeweight="6pt"/>
            </w:pict>
          </mc:Fallback>
        </mc:AlternateContent>
      </w:r>
      <w:r w:rsidR="000D4049" w:rsidRPr="005959C0">
        <w:rPr>
          <w:sz w:val="34"/>
        </w:rPr>
        <w:t>interoffice memorandum</w:t>
      </w:r>
    </w:p>
    <w:p w:rsidR="005959C0" w:rsidRPr="005959C0" w:rsidRDefault="005959C0" w:rsidP="005959C0">
      <w:pPr>
        <w:pStyle w:val="BodyText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7290"/>
      </w:tblGrid>
      <w:tr w:rsidR="005673B8" w:rsidTr="005673B8">
        <w:trPr>
          <w:cantSplit/>
          <w:trHeight w:val="288"/>
        </w:trPr>
        <w:tc>
          <w:tcPr>
            <w:tcW w:w="1368" w:type="dxa"/>
          </w:tcPr>
          <w:p w:rsidR="005673B8" w:rsidRPr="005673B8" w:rsidRDefault="005673B8" w:rsidP="005673B8">
            <w:pPr>
              <w:pStyle w:val="Heading1"/>
            </w:pPr>
            <w:r w:rsidRPr="005673B8">
              <w:t>to:</w:t>
            </w:r>
          </w:p>
        </w:tc>
        <w:sdt>
          <w:sdtPr>
            <w:alias w:val="Name"/>
            <w:tag w:val="Name"/>
            <w:id w:val="85081604"/>
            <w:placeholder>
              <w:docPart w:val="1F9DD671520240E18F659216F1E56CB0"/>
            </w:placeholder>
            <w:temporary/>
            <w:showingPlcHdr/>
          </w:sdtPr>
          <w:sdtEndPr/>
          <w:sdtContent>
            <w:tc>
              <w:tcPr>
                <w:tcW w:w="7488" w:type="dxa"/>
              </w:tcPr>
              <w:p w:rsidR="005673B8" w:rsidRPr="00F358EA" w:rsidRDefault="005673B8" w:rsidP="00F358EA">
                <w:pPr>
                  <w:pStyle w:val="Heading2"/>
                </w:pPr>
                <w:r w:rsidRPr="00F358EA">
                  <w:t>[Recipient Name]</w:t>
                </w:r>
              </w:p>
            </w:tc>
          </w:sdtContent>
        </w:sdt>
      </w:tr>
      <w:tr w:rsidR="005673B8" w:rsidTr="005673B8">
        <w:trPr>
          <w:cantSplit/>
          <w:trHeight w:val="288"/>
        </w:trPr>
        <w:tc>
          <w:tcPr>
            <w:tcW w:w="1368" w:type="dxa"/>
          </w:tcPr>
          <w:p w:rsidR="005673B8" w:rsidRPr="005673B8" w:rsidRDefault="005673B8" w:rsidP="005673B8">
            <w:pPr>
              <w:pStyle w:val="Heading1"/>
            </w:pPr>
            <w:r w:rsidRPr="005673B8">
              <w:t>from:</w:t>
            </w:r>
          </w:p>
        </w:tc>
        <w:sdt>
          <w:sdtPr>
            <w:alias w:val="Name"/>
            <w:tag w:val="Name"/>
            <w:id w:val="85081631"/>
            <w:placeholder>
              <w:docPart w:val="ECD6809DB1904C06AB2FFB7D079B64E5"/>
            </w:placeholder>
            <w:temporary/>
            <w:showingPlcHdr/>
          </w:sdtPr>
          <w:sdtEndPr/>
          <w:sdtContent>
            <w:tc>
              <w:tcPr>
                <w:tcW w:w="7488" w:type="dxa"/>
              </w:tcPr>
              <w:p w:rsidR="005673B8" w:rsidRPr="00F358EA" w:rsidRDefault="005673B8" w:rsidP="00F358EA">
                <w:pPr>
                  <w:pStyle w:val="Heading2"/>
                </w:pPr>
                <w:r w:rsidRPr="00F358EA">
                  <w:t>[Your Name]</w:t>
                </w:r>
              </w:p>
            </w:tc>
          </w:sdtContent>
        </w:sdt>
      </w:tr>
      <w:tr w:rsidR="005673B8" w:rsidTr="005673B8">
        <w:trPr>
          <w:cantSplit/>
          <w:trHeight w:val="288"/>
        </w:trPr>
        <w:tc>
          <w:tcPr>
            <w:tcW w:w="1368" w:type="dxa"/>
          </w:tcPr>
          <w:p w:rsidR="005673B8" w:rsidRPr="005673B8" w:rsidRDefault="005673B8" w:rsidP="005673B8">
            <w:pPr>
              <w:pStyle w:val="Heading1"/>
            </w:pPr>
            <w:r w:rsidRPr="005673B8">
              <w:t>subject:</w:t>
            </w:r>
          </w:p>
        </w:tc>
        <w:sdt>
          <w:sdtPr>
            <w:alias w:val="Subject"/>
            <w:tag w:val="Subject"/>
            <w:id w:val="85081658"/>
            <w:placeholder>
              <w:docPart w:val="00CFB855C31443E88170C3073964FF4F"/>
            </w:placeholder>
            <w:temporary/>
            <w:showingPlcHdr/>
          </w:sdtPr>
          <w:sdtEndPr/>
          <w:sdtContent>
            <w:tc>
              <w:tcPr>
                <w:tcW w:w="7488" w:type="dxa"/>
              </w:tcPr>
              <w:p w:rsidR="005673B8" w:rsidRPr="00F358EA" w:rsidRDefault="005673B8" w:rsidP="00F358EA">
                <w:pPr>
                  <w:pStyle w:val="Heading2"/>
                </w:pPr>
                <w:r w:rsidRPr="00F358EA">
                  <w:t>[Subject]</w:t>
                </w:r>
              </w:p>
            </w:tc>
          </w:sdtContent>
        </w:sdt>
      </w:tr>
      <w:tr w:rsidR="005673B8" w:rsidTr="005673B8">
        <w:trPr>
          <w:cantSplit/>
          <w:trHeight w:val="288"/>
        </w:trPr>
        <w:tc>
          <w:tcPr>
            <w:tcW w:w="1368" w:type="dxa"/>
          </w:tcPr>
          <w:p w:rsidR="005673B8" w:rsidRPr="005673B8" w:rsidRDefault="005673B8" w:rsidP="005673B8">
            <w:pPr>
              <w:pStyle w:val="Heading1"/>
            </w:pPr>
            <w:r w:rsidRPr="005673B8">
              <w:t>date:</w:t>
            </w:r>
          </w:p>
        </w:tc>
        <w:sdt>
          <w:sdtPr>
            <w:alias w:val="Date"/>
            <w:tag w:val="Date"/>
            <w:id w:val="85081685"/>
            <w:placeholder>
              <w:docPart w:val="507E371E3EF64A25B4073C2C51D8851A"/>
            </w:placeholder>
            <w:showingPlcHdr/>
            <w:date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7488" w:type="dxa"/>
              </w:tcPr>
              <w:p w:rsidR="005673B8" w:rsidRPr="00F358EA" w:rsidRDefault="005673B8" w:rsidP="00F358EA">
                <w:pPr>
                  <w:pStyle w:val="Heading2"/>
                </w:pPr>
                <w:r w:rsidRPr="00F358EA">
                  <w:t>[Click to Select Date]</w:t>
                </w:r>
              </w:p>
            </w:tc>
          </w:sdtContent>
        </w:sdt>
      </w:tr>
      <w:tr w:rsidR="005673B8" w:rsidTr="005673B8">
        <w:trPr>
          <w:cantSplit/>
          <w:trHeight w:val="288"/>
        </w:trPr>
        <w:tc>
          <w:tcPr>
            <w:tcW w:w="1368" w:type="dxa"/>
          </w:tcPr>
          <w:p w:rsidR="005673B8" w:rsidRPr="005673B8" w:rsidRDefault="005673B8" w:rsidP="005673B8">
            <w:pPr>
              <w:pStyle w:val="Heading1"/>
            </w:pPr>
            <w:r w:rsidRPr="005673B8">
              <w:t>cc:</w:t>
            </w:r>
          </w:p>
        </w:tc>
        <w:sdt>
          <w:sdtPr>
            <w:alias w:val="Name"/>
            <w:tag w:val="Name"/>
            <w:id w:val="85081714"/>
            <w:placeholder>
              <w:docPart w:val="AC5666A01550491A85618A5B7BFC5297"/>
            </w:placeholder>
            <w:temporary/>
            <w:showingPlcHdr/>
          </w:sdtPr>
          <w:sdtEndPr/>
          <w:sdtContent>
            <w:tc>
              <w:tcPr>
                <w:tcW w:w="7488" w:type="dxa"/>
              </w:tcPr>
              <w:p w:rsidR="005673B8" w:rsidRPr="00F358EA" w:rsidRDefault="005673B8" w:rsidP="00F358EA">
                <w:pPr>
                  <w:pStyle w:val="Heading2"/>
                </w:pPr>
                <w:r w:rsidRPr="00F358EA">
                  <w:t>[Name]</w:t>
                </w:r>
              </w:p>
            </w:tc>
          </w:sdtContent>
        </w:sdt>
      </w:tr>
      <w:tr w:rsidR="005673B8" w:rsidTr="005673B8">
        <w:trPr>
          <w:cantSplit/>
          <w:trHeight w:val="288"/>
        </w:trPr>
        <w:tc>
          <w:tcPr>
            <w:tcW w:w="1368" w:type="dxa"/>
            <w:tcBorders>
              <w:bottom w:val="single" w:sz="4" w:space="0" w:color="404040" w:themeColor="text1" w:themeTint="BF"/>
            </w:tcBorders>
          </w:tcPr>
          <w:p w:rsidR="005673B8" w:rsidRPr="005673B8" w:rsidRDefault="005673B8" w:rsidP="005673B8">
            <w:pPr>
              <w:pStyle w:val="Heading1"/>
              <w:rPr>
                <w:b w:val="0"/>
              </w:rPr>
            </w:pPr>
          </w:p>
        </w:tc>
        <w:tc>
          <w:tcPr>
            <w:tcW w:w="7488" w:type="dxa"/>
            <w:tcBorders>
              <w:bottom w:val="single" w:sz="4" w:space="0" w:color="404040" w:themeColor="text1" w:themeTint="BF"/>
            </w:tcBorders>
          </w:tcPr>
          <w:p w:rsidR="005673B8" w:rsidRDefault="005673B8" w:rsidP="005673B8">
            <w:pPr>
              <w:pStyle w:val="Heading1"/>
            </w:pPr>
          </w:p>
        </w:tc>
      </w:tr>
    </w:tbl>
    <w:p w:rsidR="005959C0" w:rsidRDefault="005959C0" w:rsidP="005959C0">
      <w:pPr>
        <w:pStyle w:val="Heading1"/>
      </w:pPr>
    </w:p>
    <w:p w:rsidR="005959C0" w:rsidRDefault="005959C0" w:rsidP="005959C0">
      <w:pPr>
        <w:pStyle w:val="Heading1"/>
      </w:pPr>
      <w:r>
        <w:t>How to Use This Memo Template</w:t>
      </w:r>
    </w:p>
    <w:p w:rsidR="005959C0" w:rsidRDefault="005959C0" w:rsidP="005959C0">
      <w:pPr>
        <w:pStyle w:val="BodyText"/>
        <w:ind w:firstLine="0"/>
      </w:pPr>
      <w:r>
        <w:t>Select text you would like to replace, and type your memo. Use styles such as Heading 1-3 and Body Text in the Style control on the Formatting toolbar.</w:t>
      </w:r>
    </w:p>
    <w:p w:rsidR="005959C0" w:rsidRDefault="005959C0" w:rsidP="005959C0">
      <w:pPr>
        <w:pStyle w:val="BodyText"/>
        <w:ind w:firstLine="0"/>
      </w:pPr>
      <w:r>
        <w:t xml:space="preserve">To save changes to this template for future use, choose Save As from the File menu. In the Save </w:t>
      </w:r>
      <w:proofErr w:type="gramStart"/>
      <w:r>
        <w:t>As</w:t>
      </w:r>
      <w:proofErr w:type="gramEnd"/>
      <w:r>
        <w:t xml:space="preserve"> Type box, choose Document Template. Next time you want to use it, choose New from the File menu, and then double-click your template.</w:t>
      </w:r>
    </w:p>
    <w:p w:rsidR="00F37651" w:rsidRPr="00F358EA" w:rsidRDefault="00F37651" w:rsidP="00F358EA">
      <w:pPr>
        <w:pStyle w:val="BodyText"/>
      </w:pPr>
      <w:bookmarkStart w:id="0" w:name="_GoBack"/>
      <w:bookmarkEnd w:id="0"/>
    </w:p>
    <w:sectPr w:rsidR="00F37651" w:rsidRPr="00F358EA" w:rsidSect="00F37651">
      <w:footerReference w:type="even" r:id="rId9"/>
      <w:footerReference w:type="default" r:id="rId10"/>
      <w:footerReference w:type="first" r:id="rId11"/>
      <w:pgSz w:w="12240" w:h="15840" w:code="1"/>
      <w:pgMar w:top="1440" w:right="1800" w:bottom="1440" w:left="1800" w:header="960" w:footer="9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1A2" w:rsidRDefault="007F31A2">
      <w:r>
        <w:separator/>
      </w:r>
    </w:p>
    <w:p w:rsidR="007F31A2" w:rsidRDefault="007F31A2"/>
  </w:endnote>
  <w:endnote w:type="continuationSeparator" w:id="0">
    <w:p w:rsidR="007F31A2" w:rsidRDefault="007F31A2">
      <w:r>
        <w:continuationSeparator/>
      </w:r>
    </w:p>
    <w:p w:rsidR="007F31A2" w:rsidRDefault="007F3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3B8" w:rsidRDefault="005673B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5673B8" w:rsidRDefault="005673B8">
    <w:pPr>
      <w:pStyle w:val="Footer"/>
    </w:pPr>
  </w:p>
  <w:p w:rsidR="005673B8" w:rsidRDefault="005673B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3B8" w:rsidRDefault="005673B8">
    <w:pPr>
      <w:pStyle w:val="Footer"/>
      <w:pBdr>
        <w:top w:val="single" w:sz="6" w:space="2" w:color="auto"/>
      </w:pBdr>
      <w:ind w:left="4080" w:right="4080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5673B8" w:rsidRDefault="005673B8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73B8" w:rsidRDefault="005673B8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1A2" w:rsidRDefault="007F31A2">
      <w:r>
        <w:separator/>
      </w:r>
    </w:p>
    <w:p w:rsidR="007F31A2" w:rsidRDefault="007F31A2"/>
  </w:footnote>
  <w:footnote w:type="continuationSeparator" w:id="0">
    <w:p w:rsidR="007F31A2" w:rsidRDefault="007F31A2">
      <w:r>
        <w:continuationSeparator/>
      </w:r>
    </w:p>
    <w:p w:rsidR="007F31A2" w:rsidRDefault="007F31A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activeWritingStyle w:appName="MSWord" w:lang="en-US" w:vendorID="8" w:dllVersion="513" w:checkStyle="1"/>
  <w:proofState w:spelling="clean" w:grammar="clean"/>
  <w:attachedTemplate r:id="rId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9C0"/>
    <w:rsid w:val="000D4049"/>
    <w:rsid w:val="005673B8"/>
    <w:rsid w:val="005959C0"/>
    <w:rsid w:val="007F31A2"/>
    <w:rsid w:val="00C5655B"/>
    <w:rsid w:val="00F358EA"/>
    <w:rsid w:val="00F37651"/>
    <w:rsid w:val="00FF5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EA"/>
    <w:rPr>
      <w:rFonts w:asciiTheme="minorHAnsi" w:hAnsiTheme="minorHAnsi"/>
      <w:sz w:val="22"/>
    </w:rPr>
  </w:style>
  <w:style w:type="paragraph" w:styleId="Heading1">
    <w:name w:val="heading 1"/>
    <w:basedOn w:val="Normal"/>
    <w:next w:val="BodyText"/>
    <w:qFormat/>
    <w:rsid w:val="00F358EA"/>
    <w:pPr>
      <w:spacing w:after="60"/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unhideWhenUsed/>
    <w:qFormat/>
    <w:rsid w:val="00F358EA"/>
    <w:pPr>
      <w:outlineLvl w:val="1"/>
    </w:pPr>
    <w:rPr>
      <w:caps/>
      <w:sz w:val="18"/>
    </w:rPr>
  </w:style>
  <w:style w:type="paragraph" w:styleId="Heading3">
    <w:name w:val="heading 3"/>
    <w:basedOn w:val="Normal"/>
    <w:next w:val="BodyText"/>
    <w:semiHidden/>
    <w:unhideWhenUsed/>
    <w:rsid w:val="00F37651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58EA"/>
    <w:pPr>
      <w:spacing w:before="240"/>
      <w:ind w:firstLine="720"/>
    </w:pPr>
  </w:style>
  <w:style w:type="paragraph" w:styleId="Closing">
    <w:name w:val="Closing"/>
    <w:basedOn w:val="Normal"/>
    <w:next w:val="Normal"/>
    <w:semiHidden/>
    <w:rsid w:val="00F37651"/>
    <w:pPr>
      <w:spacing w:line="220" w:lineRule="atLeast"/>
    </w:pPr>
  </w:style>
  <w:style w:type="paragraph" w:styleId="Footer">
    <w:name w:val="footer"/>
    <w:basedOn w:val="Normal"/>
    <w:semiHidden/>
    <w:rsid w:val="005673B8"/>
    <w:pPr>
      <w:keepLines/>
      <w:tabs>
        <w:tab w:val="center" w:pos="4320"/>
        <w:tab w:val="right" w:pos="8640"/>
      </w:tabs>
      <w:spacing w:before="600" w:line="240" w:lineRule="atLeast"/>
      <w:ind w:right="-240"/>
      <w:jc w:val="center"/>
    </w:pPr>
    <w:rPr>
      <w:kern w:val="18"/>
    </w:rPr>
  </w:style>
  <w:style w:type="paragraph" w:styleId="Header">
    <w:name w:val="header"/>
    <w:basedOn w:val="Normal"/>
    <w:semiHidden/>
    <w:rsid w:val="005673B8"/>
    <w:pPr>
      <w:keepLines/>
      <w:tabs>
        <w:tab w:val="center" w:pos="4320"/>
        <w:tab w:val="right" w:pos="8640"/>
      </w:tabs>
      <w:spacing w:after="660" w:line="240" w:lineRule="atLeast"/>
      <w:jc w:val="center"/>
    </w:pPr>
    <w:rPr>
      <w:caps/>
      <w:kern w:val="18"/>
      <w:sz w:val="18"/>
    </w:rPr>
  </w:style>
  <w:style w:type="paragraph" w:styleId="MessageHeader">
    <w:name w:val="Message Header"/>
    <w:basedOn w:val="BodyText"/>
    <w:semiHidden/>
    <w:rsid w:val="00F37651"/>
    <w:pPr>
      <w:keepLines/>
      <w:spacing w:after="120"/>
      <w:ind w:left="1080" w:hanging="1080"/>
    </w:pPr>
    <w:rPr>
      <w:caps/>
      <w:sz w:val="18"/>
    </w:rPr>
  </w:style>
  <w:style w:type="paragraph" w:styleId="NormalIndent">
    <w:name w:val="Normal Indent"/>
    <w:basedOn w:val="Normal"/>
    <w:semiHidden/>
    <w:rsid w:val="00F37651"/>
    <w:pPr>
      <w:ind w:left="720"/>
    </w:pPr>
  </w:style>
  <w:style w:type="character" w:styleId="PageNumber">
    <w:name w:val="page number"/>
    <w:semiHidden/>
    <w:rsid w:val="00F37651"/>
  </w:style>
  <w:style w:type="paragraph" w:styleId="Signature">
    <w:name w:val="Signature"/>
    <w:basedOn w:val="BodyText"/>
    <w:next w:val="Normal"/>
    <w:semiHidden/>
    <w:rsid w:val="00F37651"/>
    <w:pPr>
      <w:keepNext/>
      <w:keepLines/>
      <w:spacing w:before="660"/>
    </w:pPr>
  </w:style>
  <w:style w:type="character" w:customStyle="1" w:styleId="BodyTextChar">
    <w:name w:val="Body Text Char"/>
    <w:basedOn w:val="DefaultParagraphFont"/>
    <w:link w:val="BodyText"/>
    <w:rsid w:val="00F358EA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4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5673B8"/>
    <w:pPr>
      <w:pBdr>
        <w:top w:val="double" w:sz="6" w:space="8" w:color="404040" w:themeColor="text1" w:themeTint="BF"/>
        <w:bottom w:val="double" w:sz="6" w:space="8" w:color="404040" w:themeColor="text1" w:themeTint="BF"/>
      </w:pBdr>
      <w:spacing w:after="200"/>
      <w:jc w:val="center"/>
    </w:pPr>
    <w:rPr>
      <w:rFonts w:asciiTheme="majorHAnsi" w:hAnsiTheme="majorHAnsi"/>
      <w:b/>
      <w:caps/>
      <w:spacing w:val="20"/>
      <w:sz w:val="18"/>
    </w:rPr>
  </w:style>
  <w:style w:type="character" w:customStyle="1" w:styleId="TitleChar">
    <w:name w:val="Title Char"/>
    <w:basedOn w:val="DefaultParagraphFont"/>
    <w:link w:val="Title"/>
    <w:uiPriority w:val="10"/>
    <w:rsid w:val="00F358EA"/>
    <w:rPr>
      <w:rFonts w:asciiTheme="majorHAnsi" w:hAnsiTheme="majorHAnsi"/>
      <w:b/>
      <w:caps/>
      <w:spacing w:val="20"/>
      <w:sz w:val="18"/>
    </w:rPr>
  </w:style>
  <w:style w:type="table" w:styleId="TableGrid">
    <w:name w:val="Table Grid"/>
    <w:basedOn w:val="TableNormal"/>
    <w:uiPriority w:val="59"/>
    <w:rsid w:val="0056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673B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8EA"/>
    <w:rPr>
      <w:rFonts w:asciiTheme="minorHAnsi" w:hAnsiTheme="minorHAnsi"/>
      <w:sz w:val="22"/>
    </w:rPr>
  </w:style>
  <w:style w:type="paragraph" w:styleId="Heading1">
    <w:name w:val="heading 1"/>
    <w:basedOn w:val="Normal"/>
    <w:next w:val="BodyText"/>
    <w:qFormat/>
    <w:rsid w:val="00F358EA"/>
    <w:pPr>
      <w:spacing w:after="60"/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unhideWhenUsed/>
    <w:qFormat/>
    <w:rsid w:val="00F358EA"/>
    <w:pPr>
      <w:outlineLvl w:val="1"/>
    </w:pPr>
    <w:rPr>
      <w:caps/>
      <w:sz w:val="18"/>
    </w:rPr>
  </w:style>
  <w:style w:type="paragraph" w:styleId="Heading3">
    <w:name w:val="heading 3"/>
    <w:basedOn w:val="Normal"/>
    <w:next w:val="BodyText"/>
    <w:semiHidden/>
    <w:unhideWhenUsed/>
    <w:rsid w:val="00F37651"/>
    <w:pPr>
      <w:keepNext/>
      <w:keepLines/>
      <w:spacing w:after="240" w:line="240" w:lineRule="atLeast"/>
      <w:outlineLvl w:val="2"/>
    </w:pPr>
    <w:rPr>
      <w:i/>
      <w:kern w:val="20"/>
    </w:rPr>
  </w:style>
  <w:style w:type="paragraph" w:styleId="Heading4">
    <w:name w:val="heading 4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semiHidden/>
    <w:unhideWhenUsed/>
    <w:qFormat/>
    <w:rsid w:val="00F37651"/>
    <w:pPr>
      <w:keepNext/>
      <w:keepLines/>
      <w:spacing w:line="240" w:lineRule="atLeast"/>
      <w:outlineLvl w:val="4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58EA"/>
    <w:pPr>
      <w:spacing w:before="240"/>
      <w:ind w:firstLine="720"/>
    </w:pPr>
  </w:style>
  <w:style w:type="paragraph" w:styleId="Closing">
    <w:name w:val="Closing"/>
    <w:basedOn w:val="Normal"/>
    <w:next w:val="Normal"/>
    <w:semiHidden/>
    <w:rsid w:val="00F37651"/>
    <w:pPr>
      <w:spacing w:line="220" w:lineRule="atLeast"/>
    </w:pPr>
  </w:style>
  <w:style w:type="paragraph" w:styleId="Footer">
    <w:name w:val="footer"/>
    <w:basedOn w:val="Normal"/>
    <w:semiHidden/>
    <w:rsid w:val="005673B8"/>
    <w:pPr>
      <w:keepLines/>
      <w:tabs>
        <w:tab w:val="center" w:pos="4320"/>
        <w:tab w:val="right" w:pos="8640"/>
      </w:tabs>
      <w:spacing w:before="600" w:line="240" w:lineRule="atLeast"/>
      <w:ind w:right="-240"/>
      <w:jc w:val="center"/>
    </w:pPr>
    <w:rPr>
      <w:kern w:val="18"/>
    </w:rPr>
  </w:style>
  <w:style w:type="paragraph" w:styleId="Header">
    <w:name w:val="header"/>
    <w:basedOn w:val="Normal"/>
    <w:semiHidden/>
    <w:rsid w:val="005673B8"/>
    <w:pPr>
      <w:keepLines/>
      <w:tabs>
        <w:tab w:val="center" w:pos="4320"/>
        <w:tab w:val="right" w:pos="8640"/>
      </w:tabs>
      <w:spacing w:after="660" w:line="240" w:lineRule="atLeast"/>
      <w:jc w:val="center"/>
    </w:pPr>
    <w:rPr>
      <w:caps/>
      <w:kern w:val="18"/>
      <w:sz w:val="18"/>
    </w:rPr>
  </w:style>
  <w:style w:type="paragraph" w:styleId="MessageHeader">
    <w:name w:val="Message Header"/>
    <w:basedOn w:val="BodyText"/>
    <w:semiHidden/>
    <w:rsid w:val="00F37651"/>
    <w:pPr>
      <w:keepLines/>
      <w:spacing w:after="120"/>
      <w:ind w:left="1080" w:hanging="1080"/>
    </w:pPr>
    <w:rPr>
      <w:caps/>
      <w:sz w:val="18"/>
    </w:rPr>
  </w:style>
  <w:style w:type="paragraph" w:styleId="NormalIndent">
    <w:name w:val="Normal Indent"/>
    <w:basedOn w:val="Normal"/>
    <w:semiHidden/>
    <w:rsid w:val="00F37651"/>
    <w:pPr>
      <w:ind w:left="720"/>
    </w:pPr>
  </w:style>
  <w:style w:type="character" w:styleId="PageNumber">
    <w:name w:val="page number"/>
    <w:semiHidden/>
    <w:rsid w:val="00F37651"/>
  </w:style>
  <w:style w:type="paragraph" w:styleId="Signature">
    <w:name w:val="Signature"/>
    <w:basedOn w:val="BodyText"/>
    <w:next w:val="Normal"/>
    <w:semiHidden/>
    <w:rsid w:val="00F37651"/>
    <w:pPr>
      <w:keepNext/>
      <w:keepLines/>
      <w:spacing w:before="660"/>
    </w:pPr>
  </w:style>
  <w:style w:type="character" w:customStyle="1" w:styleId="BodyTextChar">
    <w:name w:val="Body Text Char"/>
    <w:basedOn w:val="DefaultParagraphFont"/>
    <w:link w:val="BodyText"/>
    <w:rsid w:val="00F358EA"/>
    <w:rPr>
      <w:rFonts w:asciiTheme="minorHAnsi" w:hAnsiTheme="minorHAnsi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0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049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5673B8"/>
    <w:pPr>
      <w:pBdr>
        <w:top w:val="double" w:sz="6" w:space="8" w:color="404040" w:themeColor="text1" w:themeTint="BF"/>
        <w:bottom w:val="double" w:sz="6" w:space="8" w:color="404040" w:themeColor="text1" w:themeTint="BF"/>
      </w:pBdr>
      <w:spacing w:after="200"/>
      <w:jc w:val="center"/>
    </w:pPr>
    <w:rPr>
      <w:rFonts w:asciiTheme="majorHAnsi" w:hAnsiTheme="majorHAnsi"/>
      <w:b/>
      <w:caps/>
      <w:spacing w:val="20"/>
      <w:sz w:val="18"/>
    </w:rPr>
  </w:style>
  <w:style w:type="character" w:customStyle="1" w:styleId="TitleChar">
    <w:name w:val="Title Char"/>
    <w:basedOn w:val="DefaultParagraphFont"/>
    <w:link w:val="Title"/>
    <w:uiPriority w:val="10"/>
    <w:rsid w:val="00F358EA"/>
    <w:rPr>
      <w:rFonts w:asciiTheme="majorHAnsi" w:hAnsiTheme="majorHAnsi"/>
      <w:b/>
      <w:caps/>
      <w:spacing w:val="20"/>
      <w:sz w:val="18"/>
    </w:rPr>
  </w:style>
  <w:style w:type="table" w:styleId="TableGrid">
    <w:name w:val="Table Grid"/>
    <w:basedOn w:val="TableNormal"/>
    <w:uiPriority w:val="59"/>
    <w:rsid w:val="005673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673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MS_Elegant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F9DD671520240E18F659216F1E56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92103-DCF4-4288-9D21-D1E3D90F0589}"/>
      </w:docPartPr>
      <w:docPartBody>
        <w:p w:rsidR="00000000" w:rsidRDefault="00B326F7">
          <w:pPr>
            <w:pStyle w:val="1F9DD671520240E18F659216F1E56CB0"/>
          </w:pPr>
          <w:r w:rsidRPr="005673B8">
            <w:t>[Recipient Name]</w:t>
          </w:r>
        </w:p>
      </w:docPartBody>
    </w:docPart>
    <w:docPart>
      <w:docPartPr>
        <w:name w:val="ECD6809DB1904C06AB2FFB7D079B64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49B120-82FA-421A-A587-C2B09BFD9B7F}"/>
      </w:docPartPr>
      <w:docPartBody>
        <w:p w:rsidR="00000000" w:rsidRDefault="00B326F7">
          <w:pPr>
            <w:pStyle w:val="ECD6809DB1904C06AB2FFB7D079B64E5"/>
          </w:pPr>
          <w:r w:rsidRPr="005673B8">
            <w:t>[Your Name]</w:t>
          </w:r>
        </w:p>
      </w:docPartBody>
    </w:docPart>
    <w:docPart>
      <w:docPartPr>
        <w:name w:val="00CFB855C31443E88170C3073964FF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8B0004-42C3-4D4B-98A7-3351BE61AE88}"/>
      </w:docPartPr>
      <w:docPartBody>
        <w:p w:rsidR="00000000" w:rsidRDefault="00B326F7">
          <w:pPr>
            <w:pStyle w:val="00CFB855C31443E88170C3073964FF4F"/>
          </w:pPr>
          <w:r w:rsidRPr="005673B8">
            <w:t>[Subject]</w:t>
          </w:r>
        </w:p>
      </w:docPartBody>
    </w:docPart>
    <w:docPart>
      <w:docPartPr>
        <w:name w:val="507E371E3EF64A25B4073C2C51D885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538A5-E4AA-4143-9B5C-814486AD44DE}"/>
      </w:docPartPr>
      <w:docPartBody>
        <w:p w:rsidR="00000000" w:rsidRDefault="00B326F7">
          <w:pPr>
            <w:pStyle w:val="507E371E3EF64A25B4073C2C51D8851A"/>
          </w:pPr>
          <w:r w:rsidRPr="005673B8">
            <w:t>[Click to Select Date]</w:t>
          </w:r>
        </w:p>
      </w:docPartBody>
    </w:docPart>
    <w:docPart>
      <w:docPartPr>
        <w:name w:val="AC5666A01550491A85618A5B7BFC52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D1E410-C1FF-4615-8DFA-2EBEA9158E4F}"/>
      </w:docPartPr>
      <w:docPartBody>
        <w:p w:rsidR="00000000" w:rsidRDefault="00B326F7">
          <w:pPr>
            <w:pStyle w:val="AC5666A01550491A85618A5B7BFC5297"/>
          </w:pPr>
          <w:r w:rsidRPr="005673B8">
            <w:t>[Name]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6F7"/>
    <w:rsid w:val="00B3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9DD671520240E18F659216F1E56CB0">
    <w:name w:val="1F9DD671520240E18F659216F1E56CB0"/>
  </w:style>
  <w:style w:type="paragraph" w:customStyle="1" w:styleId="ECD6809DB1904C06AB2FFB7D079B64E5">
    <w:name w:val="ECD6809DB1904C06AB2FFB7D079B64E5"/>
  </w:style>
  <w:style w:type="paragraph" w:customStyle="1" w:styleId="00CFB855C31443E88170C3073964FF4F">
    <w:name w:val="00CFB855C31443E88170C3073964FF4F"/>
  </w:style>
  <w:style w:type="paragraph" w:customStyle="1" w:styleId="507E371E3EF64A25B4073C2C51D8851A">
    <w:name w:val="507E371E3EF64A25B4073C2C51D8851A"/>
  </w:style>
  <w:style w:type="paragraph" w:customStyle="1" w:styleId="AC5666A01550491A85618A5B7BFC5297">
    <w:name w:val="AC5666A01550491A85618A5B7BFC5297"/>
  </w:style>
  <w:style w:type="paragraph" w:customStyle="1" w:styleId="42769998D2F5479080DBCD8C7E18AF01">
    <w:name w:val="42769998D2F5479080DBCD8C7E18AF0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F9DD671520240E18F659216F1E56CB0">
    <w:name w:val="1F9DD671520240E18F659216F1E56CB0"/>
  </w:style>
  <w:style w:type="paragraph" w:customStyle="1" w:styleId="ECD6809DB1904C06AB2FFB7D079B64E5">
    <w:name w:val="ECD6809DB1904C06AB2FFB7D079B64E5"/>
  </w:style>
  <w:style w:type="paragraph" w:customStyle="1" w:styleId="00CFB855C31443E88170C3073964FF4F">
    <w:name w:val="00CFB855C31443E88170C3073964FF4F"/>
  </w:style>
  <w:style w:type="paragraph" w:customStyle="1" w:styleId="507E371E3EF64A25B4073C2C51D8851A">
    <w:name w:val="507E371E3EF64A25B4073C2C51D8851A"/>
  </w:style>
  <w:style w:type="paragraph" w:customStyle="1" w:styleId="AC5666A01550491A85618A5B7BFC5297">
    <w:name w:val="AC5666A01550491A85618A5B7BFC5297"/>
  </w:style>
  <w:style w:type="paragraph" w:customStyle="1" w:styleId="42769998D2F5479080DBCD8C7E18AF01">
    <w:name w:val="42769998D2F5479080DBCD8C7E18AF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ivic">
      <a:dk1>
        <a:sysClr val="windowText" lastClr="000000"/>
      </a:dk1>
      <a:lt1>
        <a:sysClr val="window" lastClr="FFFFFF"/>
      </a:lt1>
      <a:dk2>
        <a:srgbClr val="646B86"/>
      </a:dk2>
      <a:lt2>
        <a:srgbClr val="C5D1D7"/>
      </a:lt2>
      <a:accent1>
        <a:srgbClr val="D16349"/>
      </a:accent1>
      <a:accent2>
        <a:srgbClr val="CCB400"/>
      </a:accent2>
      <a:accent3>
        <a:srgbClr val="8CADAE"/>
      </a:accent3>
      <a:accent4>
        <a:srgbClr val="8C7B70"/>
      </a:accent4>
      <a:accent5>
        <a:srgbClr val="8FB08C"/>
      </a:accent5>
      <a:accent6>
        <a:srgbClr val="D19049"/>
      </a:accent6>
      <a:hlink>
        <a:srgbClr val="00A3D6"/>
      </a:hlink>
      <a:folHlink>
        <a:srgbClr val="694F0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21624-DA34-4587-B1D2-19BD84B16E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65C3A1-52B1-4D52-BDF1-40D5C521F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MS_ElegantMemo.dotx</Template>
  <TotalTime>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Memo (Elegant design)</vt:lpstr>
      <vt:lpstr>/interoffice memorandum</vt:lpstr>
      <vt:lpstr/>
      <vt:lpstr>How to Use This Memo Template</vt:lpstr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 (Elegant design)</dc:title>
  <dc:creator>Naveed Ahmed</dc:creator>
  <cp:lastModifiedBy>Naveed Ahmed</cp:lastModifiedBy>
  <cp:revision>2</cp:revision>
  <dcterms:created xsi:type="dcterms:W3CDTF">2016-10-26T07:35:00Z</dcterms:created>
  <dcterms:modified xsi:type="dcterms:W3CDTF">2016-10-26T07:59:00Z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TC010129231033</vt:lpwstr>
  </property>
</Properties>
</file>